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5B195" w14:textId="3121E4CF" w:rsidR="00C973A8" w:rsidRPr="00705DDA" w:rsidRDefault="00801D05" w:rsidP="00705DDA">
      <w:pPr>
        <w:pStyle w:val="Nagwek1"/>
        <w:spacing w:before="0" w:line="360" w:lineRule="auto"/>
        <w:jc w:val="center"/>
        <w:rPr>
          <w:rFonts w:ascii="Verdana" w:hAnsi="Verdana" w:cs="Arial"/>
          <w:color w:val="auto"/>
          <w:sz w:val="24"/>
          <w:szCs w:val="24"/>
          <w:lang w:val="pl-PL"/>
        </w:rPr>
      </w:pPr>
      <w:r w:rsidRPr="00705DDA">
        <w:rPr>
          <w:rFonts w:ascii="Verdana" w:hAnsi="Verdana" w:cs="Arial"/>
          <w:color w:val="auto"/>
          <w:sz w:val="24"/>
          <w:szCs w:val="24"/>
          <w:lang w:val="pl-PL"/>
        </w:rPr>
        <w:t>OPIS PRZEDMIOTU ZAMÓWIENIA</w:t>
      </w:r>
    </w:p>
    <w:p w14:paraId="15CF3A53" w14:textId="77777777" w:rsidR="004A3542" w:rsidRPr="00705DDA" w:rsidRDefault="004A3542" w:rsidP="00705DDA">
      <w:pPr>
        <w:spacing w:after="0" w:line="360" w:lineRule="auto"/>
        <w:rPr>
          <w:rFonts w:ascii="Verdana" w:hAnsi="Verdana"/>
          <w:sz w:val="24"/>
          <w:szCs w:val="24"/>
          <w:lang w:val="pl-PL"/>
        </w:rPr>
      </w:pPr>
    </w:p>
    <w:p w14:paraId="02C63A47" w14:textId="3B07A26A" w:rsidR="003B3217" w:rsidRPr="00705DDA" w:rsidRDefault="003C7CF9" w:rsidP="00705DDA">
      <w:pPr>
        <w:spacing w:after="0" w:line="360" w:lineRule="auto"/>
        <w:jc w:val="both"/>
        <w:rPr>
          <w:rFonts w:ascii="Verdana" w:hAnsi="Verdana" w:cs="Arial"/>
          <w:b/>
          <w:bCs/>
          <w:sz w:val="24"/>
          <w:szCs w:val="24"/>
          <w:lang w:val="pl-PL" w:eastAsia="pl-PL"/>
        </w:rPr>
      </w:pPr>
      <w:r w:rsidRPr="00705DDA">
        <w:rPr>
          <w:rFonts w:ascii="Verdana" w:hAnsi="Verdana" w:cs="Arial"/>
          <w:b/>
          <w:bCs/>
          <w:sz w:val="24"/>
          <w:szCs w:val="24"/>
          <w:lang w:val="pl-PL" w:eastAsia="pl-PL"/>
        </w:rPr>
        <w:t xml:space="preserve">ZADANIE NR  7 </w:t>
      </w:r>
      <w:r w:rsidR="004A3542" w:rsidRPr="00705DDA">
        <w:rPr>
          <w:rFonts w:ascii="Verdana" w:hAnsi="Verdana" w:cs="Arial"/>
          <w:b/>
          <w:bCs/>
          <w:sz w:val="24"/>
          <w:szCs w:val="24"/>
          <w:lang w:val="pl-PL" w:eastAsia="pl-PL"/>
        </w:rPr>
        <w:t xml:space="preserve">- </w:t>
      </w:r>
      <w:r w:rsidR="004A3542" w:rsidRPr="00705DDA">
        <w:rPr>
          <w:rFonts w:ascii="Verdana" w:hAnsi="Verdana" w:cs="Arial"/>
          <w:b/>
          <w:sz w:val="24"/>
          <w:szCs w:val="24"/>
          <w:lang w:val="pl-PL"/>
        </w:rPr>
        <w:t>wsparcie osób niepełnosprawnych, (usługi asystencko-wspierające dla osób niepełnosprawnych świadczone w miejscu zamieszkania)</w:t>
      </w:r>
      <w:r w:rsidR="004A3542" w:rsidRPr="00705DDA">
        <w:rPr>
          <w:rFonts w:ascii="Verdana" w:hAnsi="Verdana" w:cs="Arial"/>
          <w:b/>
          <w:bCs/>
          <w:sz w:val="24"/>
          <w:szCs w:val="24"/>
          <w:lang w:val="pl-PL" w:eastAsia="pl-PL"/>
        </w:rPr>
        <w:t xml:space="preserve"> </w:t>
      </w:r>
      <w:r w:rsidR="006B475F" w:rsidRPr="00705DDA">
        <w:rPr>
          <w:rFonts w:ascii="Verdana" w:hAnsi="Verdana" w:cs="Arial"/>
          <w:b/>
          <w:sz w:val="24"/>
          <w:szCs w:val="24"/>
          <w:lang w:val="pl-PL"/>
        </w:rPr>
        <w:t>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  <w:bookmarkStart w:id="0" w:name="_Hlk198905581"/>
      <w:r w:rsidR="006B475F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</w:p>
    <w:p w14:paraId="53217B2E" w14:textId="61CA300B" w:rsidR="00D4504C" w:rsidRPr="00705DDA" w:rsidRDefault="006B475F" w:rsidP="00705DDA">
      <w:pPr>
        <w:pStyle w:val="Nagwek2"/>
        <w:spacing w:before="0" w:line="360" w:lineRule="auto"/>
        <w:jc w:val="center"/>
        <w:rPr>
          <w:rFonts w:ascii="Verdana" w:hAnsi="Verdana" w:cs="Arial"/>
          <w:b w:val="0"/>
          <w:bCs w:val="0"/>
          <w:color w:val="auto"/>
          <w:sz w:val="24"/>
          <w:szCs w:val="24"/>
          <w:lang w:val="pl-PL"/>
        </w:rPr>
      </w:pPr>
      <w:r w:rsidRPr="00705DDA">
        <w:rPr>
          <w:rFonts w:ascii="Verdana" w:hAnsi="Verdana" w:cs="Arial"/>
          <w:b w:val="0"/>
          <w:bCs w:val="0"/>
          <w:color w:val="auto"/>
          <w:sz w:val="24"/>
          <w:szCs w:val="24"/>
          <w:lang w:val="pl-PL"/>
        </w:rPr>
        <w:t xml:space="preserve"> </w:t>
      </w:r>
    </w:p>
    <w:p w14:paraId="221A9EE6" w14:textId="77777777" w:rsidR="006B475F" w:rsidRPr="00705DDA" w:rsidRDefault="006B475F" w:rsidP="00705DDA">
      <w:pPr>
        <w:spacing w:after="0" w:line="360" w:lineRule="auto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Kod CPV:</w:t>
      </w:r>
    </w:p>
    <w:p w14:paraId="724EA4A9" w14:textId="77777777" w:rsidR="006B475F" w:rsidRPr="00705DDA" w:rsidRDefault="006B475F" w:rsidP="00705DDA">
      <w:pPr>
        <w:spacing w:after="0" w:line="360" w:lineRule="auto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- 85000000-9 – Usługi w zakresie zdrowia i opieki społecznej</w:t>
      </w:r>
    </w:p>
    <w:p w14:paraId="4E0FCFB2" w14:textId="77777777" w:rsidR="006B475F" w:rsidRPr="00705DDA" w:rsidRDefault="006B475F" w:rsidP="00705DDA">
      <w:pPr>
        <w:spacing w:after="0" w:line="360" w:lineRule="auto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- 85310000-5 – Usługi pracy społecznej</w:t>
      </w:r>
    </w:p>
    <w:p w14:paraId="4F9FB382" w14:textId="77777777" w:rsidR="006B475F" w:rsidRPr="00705DDA" w:rsidRDefault="006B475F" w:rsidP="00705DDA">
      <w:pPr>
        <w:spacing w:after="0" w:line="360" w:lineRule="auto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- 85300000-2 – Usługi pracy społecznej i podobnej</w:t>
      </w:r>
    </w:p>
    <w:p w14:paraId="77E38885" w14:textId="1A3803F4" w:rsidR="00DD5D6D" w:rsidRPr="00705DDA" w:rsidRDefault="006B475F" w:rsidP="00705DDA">
      <w:pPr>
        <w:spacing w:after="0" w:line="360" w:lineRule="auto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- 85312100-0 – Usługi opieki dziennej</w:t>
      </w:r>
    </w:p>
    <w:p w14:paraId="7A31D4B4" w14:textId="77777777" w:rsidR="00C973A8" w:rsidRPr="00705DDA" w:rsidRDefault="00C973A8" w:rsidP="00705DDA">
      <w:pPr>
        <w:spacing w:after="0" w:line="360" w:lineRule="auto"/>
        <w:jc w:val="both"/>
        <w:rPr>
          <w:rFonts w:ascii="Verdana" w:hAnsi="Verdana" w:cs="Arial"/>
          <w:sz w:val="24"/>
          <w:szCs w:val="24"/>
          <w:lang w:val="pl-PL"/>
        </w:rPr>
      </w:pPr>
    </w:p>
    <w:p w14:paraId="54D79664" w14:textId="660D50E9" w:rsidR="006B475F" w:rsidRPr="00705DDA" w:rsidRDefault="006B475F" w:rsidP="00705DDA">
      <w:pPr>
        <w:spacing w:line="360" w:lineRule="auto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W ramach usługi wykonawca jest zobowiązany:</w:t>
      </w:r>
    </w:p>
    <w:p w14:paraId="38BED794" w14:textId="2EEE9CB8" w:rsidR="006B475F" w:rsidRPr="00705DDA" w:rsidRDefault="006B475F" w:rsidP="00705DDA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Świadczyć usługi asystencko</w:t>
      </w:r>
      <w:r w:rsidR="00150C72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  <w:r w:rsidRPr="00705DDA">
        <w:rPr>
          <w:rFonts w:ascii="Verdana" w:hAnsi="Verdana" w:cs="Arial"/>
          <w:sz w:val="24"/>
          <w:szCs w:val="24"/>
          <w:lang w:val="pl-PL"/>
        </w:rPr>
        <w:t xml:space="preserve">- wspierające dla osób niepełnosprawnych w miejscu zamieszkania, których celem jest wsparcie osób niepełnosprawnych </w:t>
      </w:r>
      <w:r w:rsidR="00EA6AB5" w:rsidRPr="00705DDA">
        <w:rPr>
          <w:rFonts w:ascii="Verdana" w:hAnsi="Verdana" w:cs="Arial"/>
          <w:sz w:val="24"/>
          <w:szCs w:val="24"/>
          <w:lang w:val="pl-PL"/>
        </w:rPr>
        <w:t>w ich codziennym funkcjonowaniu, a także zapobieganie izolacji i integracj</w:t>
      </w:r>
      <w:r w:rsidR="006551DA" w:rsidRPr="00705DDA">
        <w:rPr>
          <w:rFonts w:ascii="Verdana" w:hAnsi="Verdana" w:cs="Arial"/>
          <w:sz w:val="24"/>
          <w:szCs w:val="24"/>
          <w:lang w:val="pl-PL"/>
        </w:rPr>
        <w:t xml:space="preserve">i </w:t>
      </w:r>
      <w:r w:rsidR="00EA6AB5" w:rsidRPr="00705DDA">
        <w:rPr>
          <w:rFonts w:ascii="Verdana" w:hAnsi="Verdana" w:cs="Arial"/>
          <w:sz w:val="24"/>
          <w:szCs w:val="24"/>
          <w:lang w:val="pl-PL"/>
        </w:rPr>
        <w:t>społeczn</w:t>
      </w:r>
      <w:r w:rsidR="006551DA" w:rsidRPr="00705DDA">
        <w:rPr>
          <w:rFonts w:ascii="Verdana" w:hAnsi="Verdana" w:cs="Arial"/>
          <w:sz w:val="24"/>
          <w:szCs w:val="24"/>
          <w:lang w:val="pl-PL"/>
        </w:rPr>
        <w:t>ej</w:t>
      </w:r>
      <w:r w:rsidR="00EA6AB5" w:rsidRPr="00705DDA">
        <w:rPr>
          <w:rFonts w:ascii="Verdana" w:hAnsi="Verdana" w:cs="Arial"/>
          <w:sz w:val="24"/>
          <w:szCs w:val="24"/>
          <w:lang w:val="pl-PL"/>
        </w:rPr>
        <w:t xml:space="preserve">, w łącznej ilości nie większej niż </w:t>
      </w:r>
      <w:r w:rsidR="00BD7400" w:rsidRPr="00705DDA">
        <w:rPr>
          <w:rFonts w:ascii="Verdana" w:hAnsi="Verdana" w:cs="Arial"/>
          <w:b/>
          <w:bCs/>
          <w:sz w:val="24"/>
          <w:szCs w:val="24"/>
          <w:lang w:val="pl-PL"/>
        </w:rPr>
        <w:t>1</w:t>
      </w:r>
      <w:r w:rsidR="00043267" w:rsidRPr="00705DDA">
        <w:rPr>
          <w:rFonts w:ascii="Verdana" w:hAnsi="Verdana" w:cs="Arial"/>
          <w:b/>
          <w:bCs/>
          <w:sz w:val="24"/>
          <w:szCs w:val="24"/>
          <w:lang w:val="pl-PL"/>
        </w:rPr>
        <w:t>098</w:t>
      </w:r>
      <w:r w:rsidR="00BD7400" w:rsidRPr="00705DDA">
        <w:rPr>
          <w:rFonts w:ascii="Verdana" w:hAnsi="Verdana" w:cs="Arial"/>
          <w:b/>
          <w:bCs/>
          <w:sz w:val="24"/>
          <w:szCs w:val="24"/>
          <w:lang w:val="pl-PL"/>
        </w:rPr>
        <w:t xml:space="preserve"> godzin</w:t>
      </w:r>
      <w:r w:rsidR="00BD7400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  <w:r w:rsidR="00EA6AB5" w:rsidRPr="00705DDA">
        <w:rPr>
          <w:rFonts w:ascii="Verdana" w:hAnsi="Verdana" w:cs="Arial"/>
          <w:sz w:val="24"/>
          <w:szCs w:val="24"/>
          <w:lang w:val="pl-PL"/>
        </w:rPr>
        <w:t xml:space="preserve"> dla zamieszkujących na terenie gminy Bełżyce- uczestników </w:t>
      </w:r>
      <w:r w:rsidR="00433F18" w:rsidRPr="00705DDA">
        <w:rPr>
          <w:rFonts w:ascii="Verdana" w:hAnsi="Verdana" w:cs="Arial"/>
          <w:sz w:val="24"/>
          <w:szCs w:val="24"/>
          <w:lang w:val="pl-PL"/>
        </w:rPr>
        <w:t xml:space="preserve">trwałości </w:t>
      </w:r>
      <w:r w:rsidR="00EA6AB5" w:rsidRPr="00705DDA">
        <w:rPr>
          <w:rFonts w:ascii="Verdana" w:hAnsi="Verdana" w:cs="Arial"/>
          <w:sz w:val="24"/>
          <w:szCs w:val="24"/>
          <w:lang w:val="pl-PL"/>
        </w:rPr>
        <w:t>projektu, w okresie od dnia podpisania umowy do 31 grudnia 2026 r.</w:t>
      </w:r>
    </w:p>
    <w:p w14:paraId="7E7C6218" w14:textId="4C683DD3" w:rsidR="00EA6AB5" w:rsidRPr="00705DDA" w:rsidRDefault="00EA6AB5" w:rsidP="00705DDA">
      <w:pPr>
        <w:pStyle w:val="Akapitzlist"/>
        <w:spacing w:line="360" w:lineRule="auto"/>
        <w:ind w:left="567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Minimalny zakres wynikający z umowy przez cały okres realizacji usługi wynosi 50% .</w:t>
      </w:r>
    </w:p>
    <w:p w14:paraId="041A22D7" w14:textId="3FA40406" w:rsidR="00C973A8" w:rsidRPr="00705DDA" w:rsidRDefault="0017305E" w:rsidP="00705DDA">
      <w:pPr>
        <w:pStyle w:val="Akapitzlist"/>
        <w:spacing w:line="360" w:lineRule="auto"/>
        <w:ind w:left="567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 xml:space="preserve">Zamawiający wskazuje, że 1 godzina usług asystencko wspierających świadczonych w miejscu zamieszkania to 60 minut od momentu faktycznego rozpoczęcia świadczenia usługi </w:t>
      </w:r>
      <w:r w:rsidRPr="00705DDA">
        <w:rPr>
          <w:rFonts w:ascii="Verdana" w:hAnsi="Verdana" w:cs="Arial"/>
          <w:sz w:val="24"/>
          <w:szCs w:val="24"/>
          <w:lang w:val="pl-PL"/>
        </w:rPr>
        <w:lastRenderedPageBreak/>
        <w:t>z wyłączeniem czasu dojazdu do miejsca zamieszkania uczestnika trwałości projektu</w:t>
      </w:r>
    </w:p>
    <w:p w14:paraId="440116DE" w14:textId="6CE02458" w:rsidR="00160BC8" w:rsidRPr="00705DDA" w:rsidRDefault="00160BC8" w:rsidP="00705DDA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Zakres świadczonych usług asystencko</w:t>
      </w:r>
      <w:r w:rsidR="00E26E69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  <w:r w:rsidRPr="00705DDA">
        <w:rPr>
          <w:rFonts w:ascii="Verdana" w:hAnsi="Verdana" w:cs="Arial"/>
          <w:sz w:val="24"/>
          <w:szCs w:val="24"/>
          <w:lang w:val="pl-PL"/>
        </w:rPr>
        <w:t>- wspierających w szczególności stanowi:</w:t>
      </w:r>
    </w:p>
    <w:p w14:paraId="13B2A288" w14:textId="12119E4F" w:rsidR="00160BC8" w:rsidRPr="00705DDA" w:rsidRDefault="00BC10BC" w:rsidP="00705DDA">
      <w:pPr>
        <w:pStyle w:val="Akapitzlist"/>
        <w:numPr>
          <w:ilvl w:val="0"/>
          <w:numId w:val="38"/>
        </w:numPr>
        <w:spacing w:line="360" w:lineRule="auto"/>
        <w:ind w:hanging="513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p</w:t>
      </w:r>
      <w:r w:rsidR="00160BC8" w:rsidRPr="00705DDA">
        <w:rPr>
          <w:rFonts w:ascii="Verdana" w:hAnsi="Verdana" w:cs="Arial"/>
          <w:sz w:val="24"/>
          <w:szCs w:val="24"/>
          <w:lang w:val="pl-PL"/>
        </w:rPr>
        <w:t xml:space="preserve">omoc w zakresie zaspokojenia codziennych potrzeb  życiowych (w tym </w:t>
      </w:r>
      <w:r w:rsidR="008625E4" w:rsidRPr="00705DDA">
        <w:rPr>
          <w:rFonts w:ascii="Verdana" w:hAnsi="Verdana" w:cs="Arial"/>
          <w:sz w:val="24"/>
          <w:szCs w:val="24"/>
          <w:lang w:val="pl-PL"/>
        </w:rPr>
        <w:t xml:space="preserve">m. in. </w:t>
      </w:r>
      <w:r w:rsidR="00160BC8" w:rsidRPr="00705DDA">
        <w:rPr>
          <w:rFonts w:ascii="Verdana" w:hAnsi="Verdana" w:cs="Arial"/>
          <w:sz w:val="24"/>
          <w:szCs w:val="24"/>
          <w:lang w:val="pl-PL"/>
        </w:rPr>
        <w:t xml:space="preserve"> zakupy z zastrzeżeniem udziału osoby niepełnosprawnej w ich</w:t>
      </w:r>
      <w:r w:rsidR="004A3542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  <w:r w:rsidR="008625E4" w:rsidRPr="00705DDA">
        <w:rPr>
          <w:rFonts w:ascii="Verdana" w:hAnsi="Verdana" w:cs="Arial"/>
          <w:sz w:val="24"/>
          <w:szCs w:val="24"/>
          <w:lang w:val="pl-PL"/>
        </w:rPr>
        <w:t>realizacji, przygotowywanie posiłków, sprzątanie pomieszczeń zajmowanych przez osobę niepełnosprawną, pranie odzieży i pościeli).</w:t>
      </w:r>
    </w:p>
    <w:p w14:paraId="4EA074A6" w14:textId="4F933BD9" w:rsidR="00522D25" w:rsidRPr="00705DDA" w:rsidRDefault="00BC10BC" w:rsidP="00705DDA">
      <w:pPr>
        <w:pStyle w:val="Akapitzlist"/>
        <w:numPr>
          <w:ilvl w:val="0"/>
          <w:numId w:val="38"/>
        </w:numPr>
        <w:spacing w:line="360" w:lineRule="auto"/>
        <w:ind w:hanging="513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p</w:t>
      </w:r>
      <w:r w:rsidR="00522D25" w:rsidRPr="00705DDA">
        <w:rPr>
          <w:rFonts w:ascii="Verdana" w:hAnsi="Verdana" w:cs="Arial"/>
          <w:sz w:val="24"/>
          <w:szCs w:val="24"/>
          <w:lang w:val="pl-PL"/>
        </w:rPr>
        <w:t>omoc w zakresie utrzymania higieny osobistej i zalecone</w:t>
      </w:r>
      <w:r w:rsidR="00033828" w:rsidRPr="00705DDA">
        <w:rPr>
          <w:rFonts w:ascii="Verdana" w:hAnsi="Verdana" w:cs="Arial"/>
          <w:sz w:val="24"/>
          <w:szCs w:val="24"/>
          <w:lang w:val="pl-PL"/>
        </w:rPr>
        <w:t>j</w:t>
      </w:r>
      <w:r w:rsidR="00522D25" w:rsidRPr="00705DDA">
        <w:rPr>
          <w:rFonts w:ascii="Verdana" w:hAnsi="Verdana" w:cs="Arial"/>
          <w:sz w:val="24"/>
          <w:szCs w:val="24"/>
          <w:lang w:val="pl-PL"/>
        </w:rPr>
        <w:t xml:space="preserve"> pielęgnacji</w:t>
      </w:r>
      <w:r w:rsidRPr="00705DDA">
        <w:rPr>
          <w:rFonts w:ascii="Verdana" w:hAnsi="Verdana" w:cs="Arial"/>
          <w:sz w:val="24"/>
          <w:szCs w:val="24"/>
          <w:lang w:val="pl-PL"/>
        </w:rPr>
        <w:t>;</w:t>
      </w:r>
    </w:p>
    <w:p w14:paraId="692CD7A2" w14:textId="12FEFB04" w:rsidR="00522D25" w:rsidRPr="00705DDA" w:rsidRDefault="00BC10BC" w:rsidP="00705DDA">
      <w:pPr>
        <w:pStyle w:val="Akapitzlist"/>
        <w:numPr>
          <w:ilvl w:val="0"/>
          <w:numId w:val="38"/>
        </w:numPr>
        <w:spacing w:line="360" w:lineRule="auto"/>
        <w:ind w:hanging="513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a</w:t>
      </w:r>
      <w:r w:rsidR="00522D25" w:rsidRPr="00705DDA">
        <w:rPr>
          <w:rFonts w:ascii="Verdana" w:hAnsi="Verdana" w:cs="Arial"/>
          <w:sz w:val="24"/>
          <w:szCs w:val="24"/>
          <w:lang w:val="pl-PL"/>
        </w:rPr>
        <w:t xml:space="preserve">systowanie w zakresie zapewnienia kontaktów z otoczeniem (w tym m. in. </w:t>
      </w:r>
      <w:r w:rsidR="00433F18" w:rsidRPr="00705DDA">
        <w:rPr>
          <w:rFonts w:ascii="Verdana" w:hAnsi="Verdana" w:cs="Arial"/>
          <w:sz w:val="24"/>
          <w:szCs w:val="24"/>
          <w:lang w:val="pl-PL"/>
        </w:rPr>
        <w:t>w</w:t>
      </w:r>
      <w:r w:rsidR="00522D25" w:rsidRPr="00705DDA">
        <w:rPr>
          <w:rFonts w:ascii="Verdana" w:hAnsi="Verdana" w:cs="Arial"/>
          <w:sz w:val="24"/>
          <w:szCs w:val="24"/>
          <w:lang w:val="pl-PL"/>
        </w:rPr>
        <w:t xml:space="preserve"> dotarciu do placówek służby zdrowia, gabinetów lekarskich i rehabilitacyjnych, urzędów, instytucji kultury oraz innych miejsc i wydarzeń lokalnych wskazanych przez odbiorcę usług)</w:t>
      </w:r>
      <w:r w:rsidRPr="00705DDA">
        <w:rPr>
          <w:rFonts w:ascii="Verdana" w:hAnsi="Verdana" w:cs="Arial"/>
          <w:sz w:val="24"/>
          <w:szCs w:val="24"/>
          <w:lang w:val="pl-PL"/>
        </w:rPr>
        <w:t>;</w:t>
      </w:r>
    </w:p>
    <w:p w14:paraId="5B5F8D53" w14:textId="5BA9FE31" w:rsidR="00522D25" w:rsidRPr="00705DDA" w:rsidRDefault="00BC10BC" w:rsidP="00705DDA">
      <w:pPr>
        <w:pStyle w:val="Akapitzlist"/>
        <w:numPr>
          <w:ilvl w:val="0"/>
          <w:numId w:val="38"/>
        </w:numPr>
        <w:spacing w:line="360" w:lineRule="auto"/>
        <w:ind w:hanging="513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z</w:t>
      </w:r>
      <w:r w:rsidR="00522D25" w:rsidRPr="00705DDA">
        <w:rPr>
          <w:rFonts w:ascii="Verdana" w:hAnsi="Verdana" w:cs="Arial"/>
          <w:sz w:val="24"/>
          <w:szCs w:val="24"/>
          <w:lang w:val="pl-PL"/>
        </w:rPr>
        <w:t xml:space="preserve">apewnienie kontaktów ze społecznością lokalną w celu reintegracji </w:t>
      </w:r>
      <w:r w:rsidR="000B60C1" w:rsidRPr="00705DDA">
        <w:rPr>
          <w:rFonts w:ascii="Verdana" w:hAnsi="Verdana" w:cs="Arial"/>
          <w:sz w:val="24"/>
          <w:szCs w:val="24"/>
          <w:lang w:val="pl-PL"/>
        </w:rPr>
        <w:t>społecznej</w:t>
      </w:r>
      <w:r w:rsidRPr="00705DDA">
        <w:rPr>
          <w:rFonts w:ascii="Verdana" w:hAnsi="Verdana" w:cs="Arial"/>
          <w:sz w:val="24"/>
          <w:szCs w:val="24"/>
          <w:lang w:val="pl-PL"/>
        </w:rPr>
        <w:t>;</w:t>
      </w:r>
    </w:p>
    <w:p w14:paraId="3F71F4C0" w14:textId="5AF07675" w:rsidR="00433F18" w:rsidRPr="00705DDA" w:rsidRDefault="00BC10BC" w:rsidP="00705DDA">
      <w:pPr>
        <w:pStyle w:val="Akapitzlist"/>
        <w:numPr>
          <w:ilvl w:val="0"/>
          <w:numId w:val="38"/>
        </w:numPr>
        <w:spacing w:line="360" w:lineRule="auto"/>
        <w:ind w:hanging="513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w</w:t>
      </w:r>
      <w:r w:rsidR="000B60C1" w:rsidRPr="00705DDA">
        <w:rPr>
          <w:rFonts w:ascii="Verdana" w:hAnsi="Verdana" w:cs="Arial"/>
          <w:sz w:val="24"/>
          <w:szCs w:val="24"/>
          <w:lang w:val="pl-PL"/>
        </w:rPr>
        <w:t xml:space="preserve">zmacnianie kompetencji osobistych osoby niepełnosprawnej poprzez ograniczanie wpływu obciążeń psychofizycznych związanych z niepełnosprawnością poprzez m in. </w:t>
      </w:r>
      <w:r w:rsidRPr="00705DDA">
        <w:rPr>
          <w:rFonts w:ascii="Verdana" w:hAnsi="Verdana" w:cs="Arial"/>
          <w:sz w:val="24"/>
          <w:szCs w:val="24"/>
          <w:lang w:val="pl-PL"/>
        </w:rPr>
        <w:t>p</w:t>
      </w:r>
      <w:r w:rsidR="000B60C1" w:rsidRPr="00705DDA">
        <w:rPr>
          <w:rFonts w:ascii="Verdana" w:hAnsi="Verdana" w:cs="Arial"/>
          <w:sz w:val="24"/>
          <w:szCs w:val="24"/>
          <w:lang w:val="pl-PL"/>
        </w:rPr>
        <w:t>odnoszenie jakości życia poprzez aktywność społeczną i zdrowy styl życia.</w:t>
      </w:r>
    </w:p>
    <w:p w14:paraId="34BD9E5F" w14:textId="6FE0C0A7" w:rsidR="00433F18" w:rsidRPr="00705DDA" w:rsidRDefault="00033828" w:rsidP="00705DDA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Realizować usługę asystencko</w:t>
      </w:r>
      <w:r w:rsidR="00BC10BC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  <w:r w:rsidRPr="00705DDA">
        <w:rPr>
          <w:rFonts w:ascii="Verdana" w:hAnsi="Verdana" w:cs="Arial"/>
          <w:sz w:val="24"/>
          <w:szCs w:val="24"/>
          <w:lang w:val="pl-PL"/>
        </w:rPr>
        <w:t xml:space="preserve">- wspierającą dla osób niepełnosprawnych przez </w:t>
      </w:r>
      <w:r w:rsidR="00E71B32" w:rsidRPr="00705DDA">
        <w:rPr>
          <w:rFonts w:ascii="Verdana" w:hAnsi="Verdana" w:cs="Arial"/>
          <w:sz w:val="24"/>
          <w:szCs w:val="24"/>
          <w:lang w:val="pl-PL"/>
        </w:rPr>
        <w:t>7</w:t>
      </w:r>
      <w:r w:rsidRPr="00705DDA">
        <w:rPr>
          <w:rFonts w:ascii="Verdana" w:hAnsi="Verdana" w:cs="Arial"/>
          <w:sz w:val="24"/>
          <w:szCs w:val="24"/>
          <w:lang w:val="pl-PL"/>
        </w:rPr>
        <w:t xml:space="preserve"> dni w tygodniu</w:t>
      </w:r>
      <w:r w:rsidR="00945898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  <w:r w:rsidRPr="00705DDA">
        <w:rPr>
          <w:rFonts w:ascii="Verdana" w:hAnsi="Verdana" w:cs="Arial"/>
          <w:sz w:val="24"/>
          <w:szCs w:val="24"/>
          <w:lang w:val="pl-PL"/>
        </w:rPr>
        <w:t xml:space="preserve">(z wyłączeniem świąt ustawowych) w godzinach od </w:t>
      </w:r>
      <w:r w:rsidR="00871549" w:rsidRPr="00705DDA">
        <w:rPr>
          <w:rFonts w:ascii="Verdana" w:hAnsi="Verdana" w:cs="Arial"/>
          <w:sz w:val="24"/>
          <w:szCs w:val="24"/>
          <w:lang w:val="pl-PL"/>
        </w:rPr>
        <w:t>6</w:t>
      </w:r>
      <w:r w:rsidR="00945898" w:rsidRPr="00705DDA">
        <w:rPr>
          <w:rFonts w:ascii="Verdana" w:hAnsi="Verdana" w:cs="Arial"/>
          <w:sz w:val="24"/>
          <w:szCs w:val="24"/>
          <w:lang w:val="pl-PL"/>
        </w:rPr>
        <w:t>.</w:t>
      </w:r>
      <w:r w:rsidRPr="00705DDA">
        <w:rPr>
          <w:rFonts w:ascii="Verdana" w:hAnsi="Verdana" w:cs="Arial"/>
          <w:sz w:val="24"/>
          <w:szCs w:val="24"/>
          <w:lang w:val="pl-PL"/>
        </w:rPr>
        <w:t xml:space="preserve">00 do </w:t>
      </w:r>
      <w:r w:rsidR="00871549" w:rsidRPr="00705DDA">
        <w:rPr>
          <w:rFonts w:ascii="Verdana" w:hAnsi="Verdana" w:cs="Arial"/>
          <w:sz w:val="24"/>
          <w:szCs w:val="24"/>
          <w:lang w:val="pl-PL"/>
        </w:rPr>
        <w:t>21</w:t>
      </w:r>
      <w:r w:rsidRPr="00705DDA">
        <w:rPr>
          <w:rFonts w:ascii="Verdana" w:hAnsi="Verdana" w:cs="Arial"/>
          <w:sz w:val="24"/>
          <w:szCs w:val="24"/>
          <w:lang w:val="pl-PL"/>
        </w:rPr>
        <w:t>.00 w miejscu zamieszkania uczestnika trwałości projektu</w:t>
      </w:r>
      <w:r w:rsidR="00871549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  <w:r w:rsidRPr="00705DDA">
        <w:rPr>
          <w:rFonts w:ascii="Verdana" w:hAnsi="Verdana" w:cs="Arial"/>
          <w:sz w:val="24"/>
          <w:szCs w:val="24"/>
          <w:lang w:val="pl-PL"/>
        </w:rPr>
        <w:t>(usługa mobilna) na terenie gminy Bełżyce</w:t>
      </w:r>
      <w:r w:rsidR="00860AE2" w:rsidRPr="00705DDA">
        <w:rPr>
          <w:rFonts w:ascii="Verdana" w:hAnsi="Verdana" w:cs="Arial"/>
          <w:sz w:val="24"/>
          <w:szCs w:val="24"/>
          <w:lang w:val="pl-PL"/>
        </w:rPr>
        <w:t>.</w:t>
      </w:r>
      <w:r w:rsidRPr="00705DDA">
        <w:rPr>
          <w:rFonts w:ascii="Verdana" w:hAnsi="Verdana" w:cs="Arial"/>
          <w:sz w:val="24"/>
          <w:szCs w:val="24"/>
          <w:lang w:val="pl-PL"/>
        </w:rPr>
        <w:t xml:space="preserve"> Zamawiający przyjmuje, że wymiar usług wymienionych w pkt 1 przypadających na jedną osobę niepełnosprawną (ucze</w:t>
      </w:r>
      <w:r w:rsidR="00995B62" w:rsidRPr="00705DDA">
        <w:rPr>
          <w:rFonts w:ascii="Verdana" w:hAnsi="Verdana" w:cs="Arial"/>
          <w:sz w:val="24"/>
          <w:szCs w:val="24"/>
          <w:lang w:val="pl-PL"/>
        </w:rPr>
        <w:t>s</w:t>
      </w:r>
      <w:r w:rsidRPr="00705DDA">
        <w:rPr>
          <w:rFonts w:ascii="Verdana" w:hAnsi="Verdana" w:cs="Arial"/>
          <w:sz w:val="24"/>
          <w:szCs w:val="24"/>
          <w:lang w:val="pl-PL"/>
        </w:rPr>
        <w:t>tnika trwałości projektu)</w:t>
      </w:r>
      <w:r w:rsidR="00995B62" w:rsidRPr="00705DDA">
        <w:rPr>
          <w:rFonts w:ascii="Verdana" w:hAnsi="Verdana" w:cs="Arial"/>
          <w:sz w:val="24"/>
          <w:szCs w:val="24"/>
          <w:lang w:val="pl-PL"/>
        </w:rPr>
        <w:t xml:space="preserve"> będzie zależał od indywidualnych potrzeb osób objętych wsparciem </w:t>
      </w:r>
      <w:r w:rsidR="00860AE2" w:rsidRPr="00705DDA">
        <w:rPr>
          <w:rFonts w:ascii="Verdana" w:hAnsi="Verdana" w:cs="Arial"/>
          <w:sz w:val="24"/>
          <w:szCs w:val="24"/>
          <w:lang w:val="pl-PL"/>
        </w:rPr>
        <w:br/>
      </w:r>
      <w:r w:rsidR="00995B62" w:rsidRPr="00705DDA">
        <w:rPr>
          <w:rFonts w:ascii="Verdana" w:hAnsi="Verdana" w:cs="Arial"/>
          <w:sz w:val="24"/>
          <w:szCs w:val="24"/>
          <w:lang w:val="pl-PL"/>
        </w:rPr>
        <w:t xml:space="preserve">i będzie się mieścił w przedziale od </w:t>
      </w:r>
      <w:r w:rsidR="00945898" w:rsidRPr="00705DDA">
        <w:rPr>
          <w:rFonts w:ascii="Verdana" w:hAnsi="Verdana" w:cs="Arial"/>
          <w:sz w:val="24"/>
          <w:szCs w:val="24"/>
          <w:lang w:val="pl-PL"/>
        </w:rPr>
        <w:t>2</w:t>
      </w:r>
      <w:r w:rsidR="00995B62" w:rsidRPr="00705DDA">
        <w:rPr>
          <w:rFonts w:ascii="Verdana" w:hAnsi="Verdana" w:cs="Arial"/>
          <w:sz w:val="24"/>
          <w:szCs w:val="24"/>
          <w:lang w:val="pl-PL"/>
        </w:rPr>
        <w:t xml:space="preserve"> do 8 godzin dziennie.</w:t>
      </w:r>
    </w:p>
    <w:p w14:paraId="0D224566" w14:textId="7D4F8A84" w:rsidR="00433F18" w:rsidRPr="00705DDA" w:rsidRDefault="00C702AA" w:rsidP="00705DDA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lastRenderedPageBreak/>
        <w:t>Stale współpracować z Zamawiającym oraz wyznaczyć osoby do kontaktów roboczych.</w:t>
      </w:r>
    </w:p>
    <w:p w14:paraId="3F388BE8" w14:textId="1EB4197A" w:rsidR="00C702AA" w:rsidRPr="00705DDA" w:rsidRDefault="00C702AA" w:rsidP="00705DDA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Prowadzić dokumentację świadczonej usługi wsparcia osób niepełnosprawnych w formie:</w:t>
      </w:r>
    </w:p>
    <w:p w14:paraId="1C674C9D" w14:textId="7C0CF21F" w:rsidR="00676B09" w:rsidRPr="00705DDA" w:rsidRDefault="00676B09" w:rsidP="00705DDA">
      <w:pPr>
        <w:pStyle w:val="Akapitzlist"/>
        <w:numPr>
          <w:ilvl w:val="0"/>
          <w:numId w:val="41"/>
        </w:numPr>
        <w:spacing w:line="360" w:lineRule="auto"/>
        <w:ind w:hanging="513"/>
        <w:jc w:val="both"/>
        <w:rPr>
          <w:rFonts w:ascii="Verdana" w:hAnsi="Verdana" w:cs="Arial"/>
          <w:b/>
          <w:bCs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KARTY USŁUGI SPOŁECZNEJ ZADANIE NR 7</w:t>
      </w:r>
      <w:r w:rsidR="00783570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</w:p>
    <w:p w14:paraId="1266899A" w14:textId="17B18DAB" w:rsidR="007D3F8A" w:rsidRPr="00705DDA" w:rsidRDefault="00676B09" w:rsidP="00705DDA">
      <w:pPr>
        <w:pStyle w:val="Akapitzlist"/>
        <w:numPr>
          <w:ilvl w:val="0"/>
          <w:numId w:val="41"/>
        </w:numPr>
        <w:spacing w:line="360" w:lineRule="auto"/>
        <w:ind w:hanging="513"/>
        <w:jc w:val="both"/>
        <w:rPr>
          <w:rFonts w:ascii="Verdana" w:hAnsi="Verdana" w:cs="Arial"/>
          <w:b/>
          <w:bCs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MIESIĘCZNEGO RAPORTU REALIZACJI USŁUGI W RAMACH ZADANIA NR 7</w:t>
      </w:r>
      <w:r w:rsidR="00783570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</w:p>
    <w:p w14:paraId="47D80C68" w14:textId="55FD5493" w:rsidR="00433F18" w:rsidRPr="00705DDA" w:rsidRDefault="00497065" w:rsidP="00705DDA">
      <w:pPr>
        <w:pStyle w:val="Akapitzlist"/>
        <w:numPr>
          <w:ilvl w:val="0"/>
          <w:numId w:val="33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000000"/>
          <w:sz w:val="24"/>
          <w:szCs w:val="24"/>
          <w:lang w:val="pl-PL"/>
        </w:rPr>
      </w:pPr>
      <w:bookmarkStart w:id="1" w:name="_Hlk219465062"/>
      <w:r w:rsidRPr="00705DDA">
        <w:rPr>
          <w:rFonts w:ascii="Verdana" w:hAnsi="Verdana" w:cs="Arial"/>
          <w:sz w:val="24"/>
          <w:szCs w:val="24"/>
          <w:lang w:val="pl-PL"/>
        </w:rPr>
        <w:t>Prze</w:t>
      </w:r>
      <w:r w:rsidRPr="00705DDA">
        <w:rPr>
          <w:rFonts w:ascii="Verdana" w:hAnsi="Verdana" w:cs="Arial"/>
          <w:color w:val="000000"/>
          <w:sz w:val="24"/>
          <w:szCs w:val="24"/>
          <w:lang w:val="pl-PL"/>
        </w:rPr>
        <w:t xml:space="preserve">dkładać dokumentację z wykonanej usługi wsparcia osób niepełnosprawnych w terminie 3 dni roboczych od zakończenia danego miesiąca realizacji usługi. Oryginały dokumentów wymienionych </w:t>
      </w:r>
      <w:r w:rsidR="001B38A1" w:rsidRPr="00705DDA">
        <w:rPr>
          <w:rFonts w:ascii="Verdana" w:hAnsi="Verdana" w:cs="Arial"/>
          <w:sz w:val="24"/>
          <w:szCs w:val="24"/>
          <w:lang w:val="pl-PL"/>
        </w:rPr>
        <w:t>w pkt</w:t>
      </w:r>
      <w:r w:rsidR="001B38A1" w:rsidRPr="00705DDA">
        <w:rPr>
          <w:rFonts w:ascii="Verdana" w:hAnsi="Verdana" w:cs="Arial"/>
          <w:i/>
          <w:iCs/>
          <w:sz w:val="24"/>
          <w:szCs w:val="24"/>
          <w:lang w:val="pl-PL"/>
        </w:rPr>
        <w:t xml:space="preserve"> </w:t>
      </w:r>
      <w:r w:rsidR="00BC10BC" w:rsidRPr="00705DDA">
        <w:rPr>
          <w:rFonts w:ascii="Verdana" w:hAnsi="Verdana" w:cs="Arial"/>
          <w:sz w:val="24"/>
          <w:szCs w:val="24"/>
          <w:lang w:val="pl-PL"/>
        </w:rPr>
        <w:t>5</w:t>
      </w:r>
      <w:r w:rsidR="00BC10BC" w:rsidRPr="00705DDA">
        <w:rPr>
          <w:rFonts w:ascii="Verdana" w:hAnsi="Verdana" w:cs="Arial"/>
          <w:color w:val="000000"/>
          <w:sz w:val="24"/>
          <w:szCs w:val="24"/>
          <w:lang w:val="pl-PL"/>
        </w:rPr>
        <w:t xml:space="preserve"> </w:t>
      </w:r>
      <w:r w:rsidRPr="00705DDA">
        <w:rPr>
          <w:rFonts w:ascii="Verdana" w:hAnsi="Verdana" w:cs="Arial"/>
          <w:color w:val="000000"/>
          <w:sz w:val="24"/>
          <w:szCs w:val="24"/>
          <w:lang w:val="pl-PL"/>
        </w:rPr>
        <w:t>Wykonawca winien przesłać/dostarczyć osobiście do siedziby Zamawiającego ul. Fabryczna 2b, 24-200 Bełżyce. Rozliczenie za świadczone usługi będzie następować miesięcznie, w oparciu o udokumentowany prawidłowo zrealizowany i sprawdzony zakres przedmiotu zamówienia</w:t>
      </w:r>
      <w:bookmarkEnd w:id="1"/>
      <w:r w:rsidRPr="00705DDA">
        <w:rPr>
          <w:rFonts w:ascii="Verdana" w:hAnsi="Verdana" w:cs="Arial"/>
          <w:color w:val="000000"/>
          <w:sz w:val="24"/>
          <w:szCs w:val="24"/>
          <w:lang w:val="pl-PL"/>
        </w:rPr>
        <w:t>.</w:t>
      </w:r>
    </w:p>
    <w:bookmarkEnd w:id="0"/>
    <w:p w14:paraId="2D733003" w14:textId="1B1689BB" w:rsidR="00BC10BC" w:rsidRPr="00705DDA" w:rsidRDefault="00BC10BC" w:rsidP="00705DDA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 xml:space="preserve">Zapewnić </w:t>
      </w:r>
      <w:bookmarkStart w:id="2" w:name="_Hlk220242589"/>
      <w:r w:rsidRPr="00705DDA">
        <w:rPr>
          <w:rFonts w:ascii="Verdana" w:hAnsi="Verdana" w:cs="Arial"/>
          <w:sz w:val="24"/>
          <w:szCs w:val="24"/>
          <w:lang w:val="pl-PL"/>
        </w:rPr>
        <w:t>co najmniej jedn</w:t>
      </w:r>
      <w:r w:rsidR="00746574" w:rsidRPr="00705DDA">
        <w:rPr>
          <w:rFonts w:ascii="Verdana" w:hAnsi="Verdana" w:cs="Arial"/>
          <w:sz w:val="24"/>
          <w:szCs w:val="24"/>
          <w:lang w:val="pl-PL"/>
        </w:rPr>
        <w:t>ego</w:t>
      </w:r>
      <w:r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  <w:r w:rsidR="00746574" w:rsidRPr="00705DDA">
        <w:rPr>
          <w:rFonts w:ascii="Verdana" w:hAnsi="Verdana" w:cs="Arial"/>
          <w:sz w:val="24"/>
          <w:szCs w:val="24"/>
          <w:lang w:val="pl-PL"/>
        </w:rPr>
        <w:t>asystent</w:t>
      </w:r>
      <w:r w:rsidR="00590814" w:rsidRPr="00705DDA">
        <w:rPr>
          <w:rFonts w:ascii="Verdana" w:hAnsi="Verdana" w:cs="Arial"/>
          <w:sz w:val="24"/>
          <w:szCs w:val="24"/>
          <w:lang w:val="pl-PL"/>
        </w:rPr>
        <w:t>a</w:t>
      </w:r>
      <w:r w:rsidR="008160CD">
        <w:rPr>
          <w:rFonts w:ascii="Verdana" w:hAnsi="Verdana" w:cs="Arial"/>
          <w:sz w:val="24"/>
          <w:szCs w:val="24"/>
          <w:lang w:val="pl-PL"/>
        </w:rPr>
        <w:t>/</w:t>
      </w:r>
      <w:r w:rsidR="008160CD" w:rsidRPr="00705DDA">
        <w:rPr>
          <w:rFonts w:ascii="Verdana" w:hAnsi="Verdana" w:cs="Arial"/>
          <w:sz w:val="24"/>
          <w:szCs w:val="24"/>
          <w:lang w:val="pl-PL"/>
        </w:rPr>
        <w:t>asystentkę</w:t>
      </w:r>
      <w:r w:rsidR="001B38A1" w:rsidRPr="00705DDA">
        <w:rPr>
          <w:rFonts w:ascii="Verdana" w:hAnsi="Verdana" w:cs="Arial"/>
          <w:sz w:val="24"/>
          <w:szCs w:val="24"/>
          <w:lang w:val="pl-PL"/>
        </w:rPr>
        <w:t xml:space="preserve"> </w:t>
      </w:r>
      <w:r w:rsidRPr="00705DDA">
        <w:rPr>
          <w:rFonts w:ascii="Verdana" w:hAnsi="Verdana" w:cs="Arial"/>
          <w:sz w:val="24"/>
          <w:szCs w:val="24"/>
          <w:lang w:val="pl-PL"/>
        </w:rPr>
        <w:t>do prawidłowego wykonania zamówienia, posiadają</w:t>
      </w:r>
      <w:r w:rsidR="008160CD">
        <w:rPr>
          <w:rFonts w:ascii="Verdana" w:hAnsi="Verdana" w:cs="Arial"/>
          <w:sz w:val="24"/>
          <w:szCs w:val="24"/>
          <w:lang w:val="pl-PL"/>
        </w:rPr>
        <w:t>cego</w:t>
      </w:r>
      <w:r w:rsidRPr="00705DDA">
        <w:rPr>
          <w:rFonts w:ascii="Verdana" w:hAnsi="Verdana" w:cs="Arial"/>
          <w:sz w:val="24"/>
          <w:szCs w:val="24"/>
          <w:lang w:val="pl-PL"/>
        </w:rPr>
        <w:t>/</w:t>
      </w:r>
      <w:r w:rsidR="008160CD">
        <w:rPr>
          <w:rFonts w:ascii="Verdana" w:hAnsi="Verdana" w:cs="Arial"/>
          <w:sz w:val="24"/>
          <w:szCs w:val="24"/>
          <w:lang w:val="pl-PL"/>
        </w:rPr>
        <w:t>ą</w:t>
      </w:r>
      <w:r w:rsidR="00066E42" w:rsidRPr="00705DDA">
        <w:rPr>
          <w:rFonts w:ascii="Verdana" w:hAnsi="Verdana" w:cs="Arial"/>
          <w:sz w:val="24"/>
          <w:szCs w:val="24"/>
          <w:lang w:val="pl-PL"/>
        </w:rPr>
        <w:t>:</w:t>
      </w:r>
    </w:p>
    <w:p w14:paraId="291EA531" w14:textId="77777777" w:rsidR="00716E92" w:rsidRDefault="00BC10BC" w:rsidP="00716E92">
      <w:pPr>
        <w:pStyle w:val="Akapitzlist"/>
        <w:numPr>
          <w:ilvl w:val="0"/>
          <w:numId w:val="37"/>
        </w:numPr>
        <w:spacing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  <w:lang w:val="pl-PL"/>
        </w:rPr>
      </w:pPr>
      <w:r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>kwalifikacje w następujących zawodach i specjalnościach: asystent osoby niepełnosprawnej, opiekun osoby starszej, opiekun medyczny, pedagog, psycholog, terapeuta zajęciowy, pielęgniarka, siostra PCK, fizjoterapeuta lub, w innych zawodach i specjalnościach o charakterze medycznym lub opiekuńczym</w:t>
      </w:r>
    </w:p>
    <w:p w14:paraId="073A1E74" w14:textId="7A481CCD" w:rsidR="00BC10BC" w:rsidRPr="00705DDA" w:rsidRDefault="00BC10BC" w:rsidP="00716E92">
      <w:pPr>
        <w:pStyle w:val="Akapitzlist"/>
        <w:spacing w:line="360" w:lineRule="auto"/>
        <w:ind w:left="1134"/>
        <w:jc w:val="both"/>
        <w:rPr>
          <w:rFonts w:ascii="Verdana" w:hAnsi="Verdana" w:cs="Arial"/>
          <w:sz w:val="24"/>
          <w:szCs w:val="24"/>
          <w:shd w:val="clear" w:color="auto" w:fill="FFFFFF"/>
          <w:lang w:val="pl-PL"/>
        </w:rPr>
      </w:pPr>
      <w:r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>lub</w:t>
      </w:r>
    </w:p>
    <w:p w14:paraId="6AA3ECB7" w14:textId="6E95B7C8" w:rsidR="00433F18" w:rsidRPr="00705DDA" w:rsidRDefault="00BC10BC" w:rsidP="00705DDA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  <w:lang w:val="pl-PL"/>
        </w:rPr>
      </w:pPr>
      <w:r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 xml:space="preserve">co najmniej 6-miesięczne, udokumentowane doświadczenie w udzielaniu bezpośredniej pomocy osobom </w:t>
      </w:r>
      <w:r w:rsidR="00FC7D4E"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>z</w:t>
      </w:r>
      <w:r w:rsidR="00860AE2"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 xml:space="preserve">  </w:t>
      </w:r>
      <w:r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>niepełnosprawnościami, np.</w:t>
      </w:r>
      <w:r w:rsidR="00FC7D4E"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 xml:space="preserve"> </w:t>
      </w:r>
      <w:r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 xml:space="preserve">doświadczenie zawodowe, </w:t>
      </w:r>
      <w:r w:rsidR="001B38A1" w:rsidRPr="00705DDA">
        <w:rPr>
          <w:rFonts w:ascii="Verdana" w:hAnsi="Verdana" w:cs="Arial"/>
          <w:i/>
          <w:iCs/>
          <w:sz w:val="24"/>
          <w:szCs w:val="24"/>
          <w:shd w:val="clear" w:color="auto" w:fill="FFFFFF"/>
          <w:lang w:val="pl-PL"/>
        </w:rPr>
        <w:t xml:space="preserve">polegające na </w:t>
      </w:r>
      <w:r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>udzielani</w:t>
      </w:r>
      <w:r w:rsidR="001B38A1"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>u</w:t>
      </w:r>
      <w:r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 xml:space="preserve"> wsparcia osobom </w:t>
      </w:r>
      <w:r w:rsidR="00FC7D4E"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br/>
      </w:r>
      <w:r w:rsidRPr="00705DDA">
        <w:rPr>
          <w:rFonts w:ascii="Verdana" w:hAnsi="Verdana" w:cs="Arial"/>
          <w:sz w:val="24"/>
          <w:szCs w:val="24"/>
          <w:shd w:val="clear" w:color="auto" w:fill="FFFFFF"/>
          <w:lang w:val="pl-PL"/>
        </w:rPr>
        <w:t>z niepełnosprawnościami w formie wolontariatu l</w:t>
      </w:r>
      <w:r w:rsidRPr="00705DDA">
        <w:rPr>
          <w:rFonts w:ascii="Verdana" w:hAnsi="Verdana" w:cs="Arial"/>
          <w:sz w:val="24"/>
          <w:szCs w:val="24"/>
          <w:lang w:val="pl-PL"/>
        </w:rPr>
        <w:t>ub wynikające z pełnienia roli opiekuna faktycznego.</w:t>
      </w:r>
    </w:p>
    <w:p w14:paraId="6B3035BB" w14:textId="77777777" w:rsidR="009705AD" w:rsidRPr="00716E92" w:rsidRDefault="009705AD" w:rsidP="00705DDA">
      <w:pPr>
        <w:pStyle w:val="Akapitzlist"/>
        <w:numPr>
          <w:ilvl w:val="0"/>
          <w:numId w:val="37"/>
        </w:numPr>
        <w:spacing w:after="0" w:line="360" w:lineRule="auto"/>
        <w:ind w:left="1134" w:hanging="567"/>
        <w:jc w:val="both"/>
        <w:rPr>
          <w:rFonts w:ascii="Verdana" w:hAnsi="Verdana" w:cs="Arial"/>
          <w:strike/>
          <w:sz w:val="24"/>
          <w:szCs w:val="24"/>
          <w:shd w:val="clear" w:color="auto" w:fill="FFFFFF"/>
        </w:rPr>
      </w:pPr>
      <w:proofErr w:type="spellStart"/>
      <w:r w:rsidRPr="00716E92">
        <w:rPr>
          <w:rFonts w:ascii="Verdana" w:eastAsia="Times New Roman" w:hAnsi="Verdana" w:cs="Arial"/>
          <w:sz w:val="24"/>
          <w:szCs w:val="24"/>
          <w:lang w:eastAsia="pl-PL"/>
        </w:rPr>
        <w:t>s</w:t>
      </w:r>
      <w:bookmarkStart w:id="3" w:name="_Hlk220249824"/>
      <w:r w:rsidRPr="00716E92">
        <w:rPr>
          <w:rFonts w:ascii="Verdana" w:eastAsia="Times New Roman" w:hAnsi="Verdana" w:cs="Arial"/>
          <w:sz w:val="24"/>
          <w:szCs w:val="24"/>
          <w:lang w:eastAsia="pl-PL"/>
        </w:rPr>
        <w:t>pełniać</w:t>
      </w:r>
      <w:proofErr w:type="spellEnd"/>
      <w:r w:rsidRPr="00716E92">
        <w:rPr>
          <w:rFonts w:ascii="Verdana" w:eastAsia="Times New Roman" w:hAnsi="Verdana" w:cs="Arial"/>
          <w:sz w:val="24"/>
          <w:szCs w:val="24"/>
          <w:lang w:eastAsia="pl-PL"/>
        </w:rPr>
        <w:t xml:space="preserve"> </w:t>
      </w:r>
      <w:proofErr w:type="spellStart"/>
      <w:r w:rsidRPr="00716E92">
        <w:rPr>
          <w:rFonts w:ascii="Verdana" w:eastAsia="Times New Roman" w:hAnsi="Verdana" w:cs="Arial"/>
          <w:sz w:val="24"/>
          <w:szCs w:val="24"/>
          <w:lang w:eastAsia="pl-PL"/>
        </w:rPr>
        <w:t>wymogi</w:t>
      </w:r>
      <w:proofErr w:type="spellEnd"/>
      <w:r w:rsidRPr="00716E92">
        <w:rPr>
          <w:rFonts w:ascii="Verdana" w:eastAsia="Times New Roman" w:hAnsi="Verdana" w:cs="Arial"/>
          <w:sz w:val="24"/>
          <w:szCs w:val="24"/>
          <w:lang w:eastAsia="pl-PL"/>
        </w:rPr>
        <w:t xml:space="preserve"> </w:t>
      </w:r>
      <w:proofErr w:type="spellStart"/>
      <w:r w:rsidRPr="00716E92">
        <w:rPr>
          <w:rFonts w:ascii="Verdana" w:eastAsia="Times New Roman" w:hAnsi="Verdana" w:cs="Arial"/>
          <w:sz w:val="24"/>
          <w:szCs w:val="24"/>
          <w:lang w:eastAsia="pl-PL"/>
        </w:rPr>
        <w:t>formalne</w:t>
      </w:r>
      <w:proofErr w:type="spellEnd"/>
      <w:r w:rsidRPr="00716E92">
        <w:rPr>
          <w:rFonts w:ascii="Verdana" w:eastAsia="Times New Roman" w:hAnsi="Verdana" w:cs="Arial"/>
          <w:sz w:val="24"/>
          <w:szCs w:val="24"/>
          <w:lang w:eastAsia="pl-PL"/>
        </w:rPr>
        <w:t xml:space="preserve">, w </w:t>
      </w:r>
      <w:proofErr w:type="spellStart"/>
      <w:r w:rsidRPr="00716E92">
        <w:rPr>
          <w:rFonts w:ascii="Verdana" w:eastAsia="Times New Roman" w:hAnsi="Verdana" w:cs="Arial"/>
          <w:sz w:val="24"/>
          <w:szCs w:val="24"/>
          <w:lang w:eastAsia="pl-PL"/>
        </w:rPr>
        <w:t>tym</w:t>
      </w:r>
      <w:proofErr w:type="spellEnd"/>
      <w:r w:rsidRPr="00716E92">
        <w:rPr>
          <w:rFonts w:ascii="Verdana" w:eastAsia="Times New Roman" w:hAnsi="Verdana" w:cs="Arial"/>
          <w:sz w:val="24"/>
          <w:szCs w:val="24"/>
          <w:lang w:eastAsia="pl-PL"/>
        </w:rPr>
        <w:t>.:</w:t>
      </w:r>
    </w:p>
    <w:p w14:paraId="5AF49A2B" w14:textId="31EA801C" w:rsidR="009705AD" w:rsidRPr="00716E92" w:rsidRDefault="009705AD" w:rsidP="00716E92">
      <w:pPr>
        <w:pStyle w:val="Akapitzlist"/>
        <w:numPr>
          <w:ilvl w:val="0"/>
          <w:numId w:val="43"/>
        </w:numPr>
        <w:suppressAutoHyphens/>
        <w:autoSpaceDN w:val="0"/>
        <w:spacing w:after="0" w:line="360" w:lineRule="auto"/>
        <w:ind w:left="1701" w:hanging="567"/>
        <w:contextualSpacing w:val="0"/>
        <w:jc w:val="both"/>
        <w:textAlignment w:val="baseline"/>
        <w:rPr>
          <w:rFonts w:ascii="Verdana" w:hAnsi="Verdana" w:cs="Arial"/>
          <w:bCs/>
          <w:sz w:val="24"/>
          <w:szCs w:val="24"/>
        </w:rPr>
      </w:pPr>
      <w:proofErr w:type="spellStart"/>
      <w:r w:rsidRPr="00716E92">
        <w:rPr>
          <w:rFonts w:ascii="Verdana" w:hAnsi="Verdana" w:cs="Arial"/>
          <w:bCs/>
          <w:sz w:val="24"/>
          <w:szCs w:val="24"/>
        </w:rPr>
        <w:lastRenderedPageBreak/>
        <w:t>niekaralność</w:t>
      </w:r>
      <w:proofErr w:type="spellEnd"/>
      <w:r w:rsidR="00716E92" w:rsidRPr="00716E92">
        <w:rPr>
          <w:rFonts w:ascii="Verdana" w:hAnsi="Verdana" w:cs="Arial"/>
          <w:bCs/>
          <w:sz w:val="24"/>
          <w:szCs w:val="24"/>
        </w:rPr>
        <w:t xml:space="preserve"> </w:t>
      </w:r>
      <w:proofErr w:type="spellStart"/>
      <w:r w:rsidR="00716E92" w:rsidRPr="00716E92">
        <w:rPr>
          <w:rFonts w:ascii="Verdana" w:hAnsi="Verdana" w:cs="Arial"/>
          <w:bCs/>
          <w:sz w:val="24"/>
          <w:szCs w:val="24"/>
        </w:rPr>
        <w:t>i</w:t>
      </w:r>
      <w:proofErr w:type="spellEnd"/>
      <w:r w:rsidR="00716E92" w:rsidRPr="00716E92">
        <w:rPr>
          <w:rFonts w:ascii="Verdana" w:hAnsi="Verdana" w:cs="Arial"/>
          <w:bCs/>
          <w:sz w:val="24"/>
          <w:szCs w:val="24"/>
        </w:rPr>
        <w:t xml:space="preserve"> </w:t>
      </w:r>
      <w:r w:rsidRPr="00716E92">
        <w:rPr>
          <w:rFonts w:ascii="Verdana" w:hAnsi="Verdana" w:cs="Arial"/>
          <w:bCs/>
          <w:sz w:val="24"/>
          <w:szCs w:val="24"/>
        </w:rPr>
        <w:t xml:space="preserve">stan </w:t>
      </w:r>
      <w:proofErr w:type="spellStart"/>
      <w:r w:rsidRPr="00716E92">
        <w:rPr>
          <w:rFonts w:ascii="Verdana" w:hAnsi="Verdana" w:cs="Arial"/>
          <w:bCs/>
          <w:sz w:val="24"/>
          <w:szCs w:val="24"/>
        </w:rPr>
        <w:t>zdrowia</w:t>
      </w:r>
      <w:proofErr w:type="spellEnd"/>
      <w:r w:rsidRPr="00716E92">
        <w:rPr>
          <w:rFonts w:ascii="Verdana" w:hAnsi="Verdana" w:cs="Arial"/>
          <w:bCs/>
          <w:sz w:val="24"/>
          <w:szCs w:val="24"/>
        </w:rPr>
        <w:t xml:space="preserve"> </w:t>
      </w:r>
      <w:proofErr w:type="spellStart"/>
      <w:r w:rsidR="00716E92" w:rsidRPr="00716E92">
        <w:rPr>
          <w:rFonts w:ascii="Verdana" w:hAnsi="Verdana" w:cs="Arial"/>
          <w:bCs/>
          <w:sz w:val="24"/>
          <w:szCs w:val="24"/>
        </w:rPr>
        <w:t>oraz</w:t>
      </w:r>
      <w:proofErr w:type="spellEnd"/>
      <w:r w:rsidR="00716E92" w:rsidRPr="00716E92">
        <w:rPr>
          <w:rFonts w:ascii="Verdana" w:hAnsi="Verdana" w:cs="Arial"/>
          <w:bCs/>
          <w:sz w:val="24"/>
          <w:szCs w:val="24"/>
        </w:rPr>
        <w:t xml:space="preserve"> </w:t>
      </w:r>
      <w:proofErr w:type="spellStart"/>
      <w:r w:rsidRPr="00716E92">
        <w:rPr>
          <w:rFonts w:ascii="Verdana" w:hAnsi="Verdana" w:cs="Arial"/>
          <w:bCs/>
          <w:sz w:val="24"/>
          <w:szCs w:val="24"/>
        </w:rPr>
        <w:t>sprawność</w:t>
      </w:r>
      <w:proofErr w:type="spellEnd"/>
      <w:r w:rsidRPr="00716E92">
        <w:rPr>
          <w:rFonts w:ascii="Verdana" w:hAnsi="Verdana" w:cs="Arial"/>
          <w:bCs/>
          <w:sz w:val="24"/>
          <w:szCs w:val="24"/>
        </w:rPr>
        <w:t xml:space="preserve"> </w:t>
      </w:r>
      <w:proofErr w:type="spellStart"/>
      <w:r w:rsidRPr="00716E92">
        <w:rPr>
          <w:rFonts w:ascii="Verdana" w:hAnsi="Verdana" w:cs="Arial"/>
          <w:bCs/>
          <w:sz w:val="24"/>
          <w:szCs w:val="24"/>
        </w:rPr>
        <w:t>fizyczna</w:t>
      </w:r>
      <w:proofErr w:type="spellEnd"/>
      <w:r w:rsidRPr="00716E92">
        <w:rPr>
          <w:rFonts w:ascii="Verdana" w:hAnsi="Verdana" w:cs="Arial"/>
          <w:bCs/>
          <w:sz w:val="24"/>
          <w:szCs w:val="24"/>
        </w:rPr>
        <w:t xml:space="preserve">, </w:t>
      </w:r>
      <w:proofErr w:type="spellStart"/>
      <w:r w:rsidRPr="00716E92">
        <w:rPr>
          <w:rFonts w:ascii="Verdana" w:hAnsi="Verdana" w:cs="Arial"/>
          <w:bCs/>
          <w:sz w:val="24"/>
          <w:szCs w:val="24"/>
        </w:rPr>
        <w:t>umożliwiająca</w:t>
      </w:r>
      <w:proofErr w:type="spellEnd"/>
      <w:r w:rsidRPr="00716E92">
        <w:rPr>
          <w:rFonts w:ascii="Verdana" w:hAnsi="Verdana" w:cs="Arial"/>
          <w:bCs/>
          <w:sz w:val="24"/>
          <w:szCs w:val="24"/>
        </w:rPr>
        <w:t xml:space="preserve"> </w:t>
      </w:r>
      <w:proofErr w:type="spellStart"/>
      <w:r w:rsidRPr="00716E92">
        <w:rPr>
          <w:rFonts w:ascii="Verdana" w:hAnsi="Verdana" w:cs="Arial"/>
          <w:bCs/>
          <w:sz w:val="24"/>
          <w:szCs w:val="24"/>
        </w:rPr>
        <w:t>wykonywanie</w:t>
      </w:r>
      <w:proofErr w:type="spellEnd"/>
      <w:r w:rsidRPr="00716E92">
        <w:rPr>
          <w:rFonts w:ascii="Verdana" w:hAnsi="Verdana" w:cs="Arial"/>
          <w:bCs/>
          <w:sz w:val="24"/>
          <w:szCs w:val="24"/>
        </w:rPr>
        <w:t xml:space="preserve"> </w:t>
      </w:r>
      <w:proofErr w:type="spellStart"/>
      <w:r w:rsidRPr="00716E92">
        <w:rPr>
          <w:rFonts w:ascii="Verdana" w:hAnsi="Verdana" w:cs="Arial"/>
          <w:bCs/>
          <w:sz w:val="24"/>
          <w:szCs w:val="24"/>
        </w:rPr>
        <w:t>usług</w:t>
      </w:r>
      <w:proofErr w:type="spellEnd"/>
      <w:r w:rsidRPr="00716E92">
        <w:rPr>
          <w:rFonts w:ascii="Verdana" w:hAnsi="Verdana" w:cs="Arial"/>
          <w:bCs/>
          <w:sz w:val="24"/>
          <w:szCs w:val="24"/>
        </w:rPr>
        <w:t xml:space="preserve"> </w:t>
      </w:r>
      <w:proofErr w:type="spellStart"/>
      <w:r w:rsidRPr="00716E92">
        <w:rPr>
          <w:rFonts w:ascii="Verdana" w:hAnsi="Verdana" w:cs="Arial"/>
          <w:bCs/>
          <w:sz w:val="24"/>
          <w:szCs w:val="24"/>
        </w:rPr>
        <w:t>asystencko-wspierajacych</w:t>
      </w:r>
      <w:proofErr w:type="spellEnd"/>
      <w:r w:rsidRPr="00716E92">
        <w:rPr>
          <w:rFonts w:ascii="Verdana" w:hAnsi="Verdana" w:cs="Arial"/>
          <w:bCs/>
          <w:sz w:val="24"/>
          <w:szCs w:val="24"/>
        </w:rPr>
        <w:t xml:space="preserve"> </w:t>
      </w:r>
      <w:proofErr w:type="spellStart"/>
      <w:r w:rsidRPr="00716E92">
        <w:rPr>
          <w:rFonts w:ascii="Verdana" w:hAnsi="Verdana" w:cs="Arial"/>
          <w:sz w:val="24"/>
          <w:szCs w:val="24"/>
        </w:rPr>
        <w:t>potwierdzona</w:t>
      </w:r>
      <w:proofErr w:type="spellEnd"/>
      <w:r w:rsidRPr="00716E92">
        <w:rPr>
          <w:rFonts w:ascii="Verdana" w:hAnsi="Verdana" w:cs="Arial"/>
          <w:sz w:val="24"/>
          <w:szCs w:val="24"/>
        </w:rPr>
        <w:t xml:space="preserve"> </w:t>
      </w:r>
      <w:proofErr w:type="spellStart"/>
      <w:r w:rsidRPr="00716E92">
        <w:rPr>
          <w:rStyle w:val="Pogrubienie"/>
          <w:rFonts w:ascii="Verdana" w:hAnsi="Verdana" w:cs="Arial"/>
          <w:b w:val="0"/>
          <w:bCs w:val="0"/>
          <w:sz w:val="24"/>
          <w:szCs w:val="24"/>
        </w:rPr>
        <w:t>własnym</w:t>
      </w:r>
      <w:proofErr w:type="spellEnd"/>
      <w:r w:rsidRPr="00716E92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</w:t>
      </w:r>
      <w:proofErr w:type="spellStart"/>
      <w:r w:rsidRPr="00716E92">
        <w:rPr>
          <w:rStyle w:val="Pogrubienie"/>
          <w:rFonts w:ascii="Verdana" w:hAnsi="Verdana" w:cs="Arial"/>
          <w:b w:val="0"/>
          <w:bCs w:val="0"/>
          <w:sz w:val="24"/>
          <w:szCs w:val="24"/>
        </w:rPr>
        <w:t>oświadczeniem</w:t>
      </w:r>
      <w:proofErr w:type="spellEnd"/>
      <w:r w:rsidRPr="00716E92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</w:t>
      </w:r>
      <w:proofErr w:type="spellStart"/>
      <w:r w:rsidRPr="00716E92">
        <w:rPr>
          <w:rStyle w:val="Pogrubienie"/>
          <w:rFonts w:ascii="Verdana" w:hAnsi="Verdana" w:cs="Arial"/>
          <w:b w:val="0"/>
          <w:bCs w:val="0"/>
          <w:sz w:val="24"/>
          <w:szCs w:val="24"/>
        </w:rPr>
        <w:t>asystenta</w:t>
      </w:r>
      <w:proofErr w:type="spellEnd"/>
      <w:r w:rsidRPr="00716E92">
        <w:rPr>
          <w:rStyle w:val="Pogrubienie"/>
          <w:rFonts w:ascii="Verdana" w:hAnsi="Verdana" w:cs="Arial"/>
          <w:b w:val="0"/>
          <w:bCs w:val="0"/>
          <w:sz w:val="24"/>
          <w:szCs w:val="24"/>
        </w:rPr>
        <w:t>/</w:t>
      </w:r>
      <w:proofErr w:type="spellStart"/>
      <w:r w:rsidRPr="00716E92">
        <w:rPr>
          <w:rStyle w:val="Pogrubienie"/>
          <w:rFonts w:ascii="Verdana" w:hAnsi="Verdana" w:cs="Arial"/>
          <w:b w:val="0"/>
          <w:bCs w:val="0"/>
          <w:sz w:val="24"/>
          <w:szCs w:val="24"/>
        </w:rPr>
        <w:t>asystentki</w:t>
      </w:r>
      <w:proofErr w:type="spellEnd"/>
      <w:r w:rsidRPr="00716E92">
        <w:rPr>
          <w:rFonts w:ascii="Verdana" w:hAnsi="Verdana" w:cs="Arial"/>
          <w:b/>
          <w:bCs/>
          <w:sz w:val="24"/>
          <w:szCs w:val="24"/>
        </w:rPr>
        <w:t>.</w:t>
      </w:r>
    </w:p>
    <w:bookmarkEnd w:id="2"/>
    <w:bookmarkEnd w:id="3"/>
    <w:p w14:paraId="6335F997" w14:textId="75B29F3A" w:rsidR="00104F4B" w:rsidRPr="00705DDA" w:rsidRDefault="00104F4B" w:rsidP="00705DDA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sz w:val="24"/>
          <w:szCs w:val="24"/>
          <w:lang w:val="pl-PL"/>
        </w:rPr>
      </w:pPr>
      <w:r w:rsidRPr="00705DDA">
        <w:rPr>
          <w:rFonts w:ascii="Verdana" w:hAnsi="Verdana" w:cs="Arial"/>
          <w:sz w:val="24"/>
          <w:szCs w:val="24"/>
          <w:lang w:val="pl-PL"/>
        </w:rPr>
        <w:t>Wykonawca w trakcie wykonywania usługi zobowiązany będzie do ochrony danych osobowych zgodnie z ustawą z dnia 10 maja 2018 r. o ochronie danych osobowych oraz przepisami RODO.</w:t>
      </w:r>
    </w:p>
    <w:p w14:paraId="15DAD892" w14:textId="1FCEEC3C" w:rsidR="00746574" w:rsidRPr="00716E92" w:rsidRDefault="00746574" w:rsidP="00705DDA">
      <w:pPr>
        <w:pStyle w:val="Akapitzlist"/>
        <w:numPr>
          <w:ilvl w:val="0"/>
          <w:numId w:val="33"/>
        </w:numPr>
        <w:spacing w:line="360" w:lineRule="auto"/>
        <w:ind w:hanging="720"/>
        <w:jc w:val="both"/>
        <w:rPr>
          <w:rFonts w:ascii="Verdana" w:hAnsi="Verdana" w:cs="Arial"/>
          <w:sz w:val="24"/>
          <w:szCs w:val="24"/>
          <w:lang w:val="pl-PL"/>
        </w:rPr>
      </w:pPr>
      <w:bookmarkStart w:id="4" w:name="_Hlk220249667"/>
      <w:r w:rsidRPr="00716E92">
        <w:rPr>
          <w:rFonts w:ascii="Verdana" w:hAnsi="Verdana" w:cs="Arial"/>
          <w:sz w:val="24"/>
          <w:szCs w:val="24"/>
          <w:lang w:val="pl-PL"/>
        </w:rPr>
        <w:t>Usługi asystencko-wspierające muszą być realizowane z poszanowaniem podmiotowości uczestników, ich godności, intymności, poczucia bezpieczeństwa oraz ochrony dóbr osobistych, w szczególności podczas czynności higienicznych i pielęgnacyjnych.</w:t>
      </w:r>
    </w:p>
    <w:p w14:paraId="07B30A45" w14:textId="77777777" w:rsidR="00746574" w:rsidRPr="00716E92" w:rsidRDefault="00746574" w:rsidP="00705DDA">
      <w:pPr>
        <w:pStyle w:val="Akapitzlist"/>
        <w:numPr>
          <w:ilvl w:val="0"/>
          <w:numId w:val="33"/>
        </w:numPr>
        <w:spacing w:after="0" w:line="360" w:lineRule="auto"/>
        <w:ind w:hanging="720"/>
        <w:jc w:val="both"/>
        <w:rPr>
          <w:rFonts w:ascii="Verdana" w:hAnsi="Verdana" w:cs="Arial"/>
          <w:sz w:val="24"/>
          <w:szCs w:val="24"/>
          <w:lang w:val="pl-PL"/>
        </w:rPr>
      </w:pPr>
      <w:r w:rsidRPr="00716E92">
        <w:rPr>
          <w:rFonts w:ascii="Verdana" w:hAnsi="Verdana" w:cs="Arial"/>
          <w:sz w:val="24"/>
          <w:szCs w:val="24"/>
          <w:lang w:val="pl-PL"/>
        </w:rPr>
        <w:t>Usługi są dostosowywane indywidualnie – zarówno pod względem zakresu, jak i częstotliwości i godzin realizacji.</w:t>
      </w:r>
    </w:p>
    <w:bookmarkEnd w:id="4"/>
    <w:p w14:paraId="6E4EA47A" w14:textId="4889EBBE" w:rsidR="00043267" w:rsidRPr="00705DDA" w:rsidRDefault="00043267" w:rsidP="00705DDA">
      <w:pPr>
        <w:pStyle w:val="Akapitzlist"/>
        <w:spacing w:after="0" w:line="360" w:lineRule="auto"/>
        <w:jc w:val="both"/>
        <w:rPr>
          <w:rFonts w:ascii="Verdana" w:eastAsia="Calibri" w:hAnsi="Verdana" w:cs="Arial"/>
          <w:sz w:val="24"/>
          <w:szCs w:val="24"/>
        </w:rPr>
      </w:pPr>
    </w:p>
    <w:p w14:paraId="2C26241E" w14:textId="37B9CF33" w:rsidR="00043267" w:rsidRPr="00705DDA" w:rsidRDefault="00043267" w:rsidP="00705DDA">
      <w:pPr>
        <w:spacing w:after="0" w:line="360" w:lineRule="auto"/>
        <w:jc w:val="both"/>
        <w:rPr>
          <w:rFonts w:ascii="Verdana" w:eastAsia="Calibri" w:hAnsi="Verdana" w:cs="Arial"/>
          <w:sz w:val="24"/>
          <w:szCs w:val="24"/>
        </w:rPr>
      </w:pPr>
      <w:r w:rsidRPr="00705DDA">
        <w:rPr>
          <w:rFonts w:ascii="Verdana" w:eastAsia="Calibri" w:hAnsi="Verdana" w:cs="Arial"/>
          <w:sz w:val="24"/>
          <w:szCs w:val="24"/>
        </w:rPr>
        <w:t xml:space="preserve">W </w:t>
      </w:r>
      <w:r w:rsidRPr="00705DDA">
        <w:rPr>
          <w:rFonts w:ascii="Verdana" w:eastAsia="Calibri" w:hAnsi="Verdana" w:cs="Arial"/>
          <w:sz w:val="24"/>
          <w:szCs w:val="24"/>
          <w:lang w:val="pl-PL"/>
        </w:rPr>
        <w:t>załączeniu :</w:t>
      </w:r>
    </w:p>
    <w:p w14:paraId="4E445D27" w14:textId="7E8A8014" w:rsidR="00043267" w:rsidRPr="00705DDA" w:rsidRDefault="00043267" w:rsidP="00705DDA">
      <w:pPr>
        <w:numPr>
          <w:ilvl w:val="0"/>
          <w:numId w:val="42"/>
        </w:numPr>
        <w:tabs>
          <w:tab w:val="left" w:pos="426"/>
        </w:tabs>
        <w:spacing w:after="0" w:line="360" w:lineRule="auto"/>
        <w:ind w:left="0" w:firstLine="0"/>
        <w:contextualSpacing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05DDA">
        <w:rPr>
          <w:rFonts w:ascii="Verdana" w:hAnsi="Verdana" w:cs="Arial"/>
          <w:sz w:val="24"/>
          <w:szCs w:val="24"/>
          <w:shd w:val="clear" w:color="auto" w:fill="FFFFFF"/>
        </w:rPr>
        <w:t>KARTA USŁUGI SPOŁECZNEJ ZADANIE NR 7</w:t>
      </w:r>
    </w:p>
    <w:p w14:paraId="2FB67B3C" w14:textId="2A33C59E" w:rsidR="00043267" w:rsidRPr="00705DDA" w:rsidRDefault="00043267" w:rsidP="00705DDA">
      <w:pPr>
        <w:numPr>
          <w:ilvl w:val="0"/>
          <w:numId w:val="42"/>
        </w:numPr>
        <w:tabs>
          <w:tab w:val="left" w:pos="426"/>
        </w:tabs>
        <w:spacing w:after="0" w:line="360" w:lineRule="auto"/>
        <w:ind w:left="0" w:firstLine="0"/>
        <w:contextualSpacing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05DDA">
        <w:rPr>
          <w:rFonts w:ascii="Verdana" w:hAnsi="Verdana" w:cs="Arial"/>
          <w:sz w:val="24"/>
          <w:szCs w:val="24"/>
          <w:shd w:val="clear" w:color="auto" w:fill="FFFFFF"/>
        </w:rPr>
        <w:t>MIESIĘCZNEGO RAPORTU REALIZACJI USŁUGI W RAMACH ZADANIA NR</w:t>
      </w:r>
      <w:r w:rsidRPr="00705DDA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  </w:t>
      </w:r>
      <w:r w:rsidRPr="00705DDA">
        <w:rPr>
          <w:rFonts w:ascii="Verdana" w:hAnsi="Verdana" w:cs="Arial"/>
          <w:sz w:val="24"/>
          <w:szCs w:val="24"/>
          <w:shd w:val="clear" w:color="auto" w:fill="FFFFFF"/>
        </w:rPr>
        <w:t>7</w:t>
      </w:r>
    </w:p>
    <w:p w14:paraId="06A26D04" w14:textId="77777777" w:rsidR="00043267" w:rsidRPr="00705DDA" w:rsidRDefault="00043267" w:rsidP="00705DDA">
      <w:pPr>
        <w:shd w:val="clear" w:color="auto" w:fill="FFFFFF"/>
        <w:tabs>
          <w:tab w:val="left" w:pos="426"/>
        </w:tabs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</w:p>
    <w:p w14:paraId="28693E4B" w14:textId="45CC67C2" w:rsidR="00C75037" w:rsidRPr="00705DDA" w:rsidRDefault="00C75037" w:rsidP="00705DDA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Arial"/>
        </w:rPr>
      </w:pPr>
    </w:p>
    <w:sectPr w:rsidR="00C75037" w:rsidRPr="00705DDA" w:rsidSect="00433F18">
      <w:headerReference w:type="default" r:id="rId8"/>
      <w:pgSz w:w="11906" w:h="16838" w:code="9"/>
      <w:pgMar w:top="1134" w:right="1797" w:bottom="1134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0F154" w14:textId="77777777" w:rsidR="00A66FF1" w:rsidRDefault="00A66FF1" w:rsidP="00801D05">
      <w:pPr>
        <w:spacing w:after="0" w:line="240" w:lineRule="auto"/>
      </w:pPr>
      <w:r>
        <w:separator/>
      </w:r>
    </w:p>
  </w:endnote>
  <w:endnote w:type="continuationSeparator" w:id="0">
    <w:p w14:paraId="054CF944" w14:textId="77777777" w:rsidR="00A66FF1" w:rsidRDefault="00A66FF1" w:rsidP="00801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F985F" w14:textId="77777777" w:rsidR="00A66FF1" w:rsidRDefault="00A66FF1" w:rsidP="00801D05">
      <w:pPr>
        <w:spacing w:after="0" w:line="240" w:lineRule="auto"/>
      </w:pPr>
      <w:r>
        <w:separator/>
      </w:r>
    </w:p>
  </w:footnote>
  <w:footnote w:type="continuationSeparator" w:id="0">
    <w:p w14:paraId="5BCEE5A9" w14:textId="77777777" w:rsidR="00A66FF1" w:rsidRDefault="00A66FF1" w:rsidP="00801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747F3" w14:textId="4A14F061" w:rsidR="00E76C84" w:rsidRDefault="00E76C84">
    <w:pPr>
      <w:pStyle w:val="Nagwek"/>
    </w:pPr>
    <w:r>
      <w:rPr>
        <w:noProof/>
      </w:rPr>
      <w:drawing>
        <wp:inline distT="0" distB="0" distL="0" distR="0" wp14:anchorId="4D5A5BD3" wp14:editId="4EBD2A84">
          <wp:extent cx="5365115" cy="676910"/>
          <wp:effectExtent l="0" t="0" r="0" b="0"/>
          <wp:docPr id="18564743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11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FC6AA8"/>
    <w:multiLevelType w:val="hybridMultilevel"/>
    <w:tmpl w:val="37CE664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71A57"/>
    <w:multiLevelType w:val="hybridMultilevel"/>
    <w:tmpl w:val="4EACAE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A11279"/>
    <w:multiLevelType w:val="hybridMultilevel"/>
    <w:tmpl w:val="A6BC1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B4C7F"/>
    <w:multiLevelType w:val="hybridMultilevel"/>
    <w:tmpl w:val="C7DE2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46D5D"/>
    <w:multiLevelType w:val="hybridMultilevel"/>
    <w:tmpl w:val="115C3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00E82"/>
    <w:multiLevelType w:val="hybridMultilevel"/>
    <w:tmpl w:val="9DE02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F4EC5"/>
    <w:multiLevelType w:val="hybridMultilevel"/>
    <w:tmpl w:val="0082C99C"/>
    <w:lvl w:ilvl="0" w:tplc="0F4E89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77D74"/>
    <w:multiLevelType w:val="hybridMultilevel"/>
    <w:tmpl w:val="96C69496"/>
    <w:lvl w:ilvl="0" w:tplc="679E9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967A8"/>
    <w:multiLevelType w:val="hybridMultilevel"/>
    <w:tmpl w:val="EDA0D6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B093D"/>
    <w:multiLevelType w:val="hybridMultilevel"/>
    <w:tmpl w:val="38FA61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677C0"/>
    <w:multiLevelType w:val="hybridMultilevel"/>
    <w:tmpl w:val="D31EAA6A"/>
    <w:lvl w:ilvl="0" w:tplc="10F4A61C">
      <w:start w:val="1"/>
      <w:numFmt w:val="decimal"/>
      <w:lvlText w:val="%1."/>
      <w:lvlJc w:val="left"/>
      <w:pPr>
        <w:ind w:left="149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4BB7141"/>
    <w:multiLevelType w:val="hybridMultilevel"/>
    <w:tmpl w:val="08E4817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7D4835"/>
    <w:multiLevelType w:val="hybridMultilevel"/>
    <w:tmpl w:val="EDC2D254"/>
    <w:lvl w:ilvl="0" w:tplc="8BAA8848">
      <w:start w:val="1"/>
      <w:numFmt w:val="decimal"/>
      <w:lvlText w:val="%1)"/>
      <w:lvlJc w:val="left"/>
      <w:pPr>
        <w:ind w:left="1287" w:hanging="360"/>
      </w:pPr>
      <w:rPr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14084"/>
    <w:multiLevelType w:val="hybridMultilevel"/>
    <w:tmpl w:val="4C28002E"/>
    <w:lvl w:ilvl="0" w:tplc="5CA6C38E">
      <w:start w:val="1"/>
      <w:numFmt w:val="decimal"/>
      <w:lvlText w:val="%1.)"/>
      <w:lvlJc w:val="left"/>
      <w:pPr>
        <w:ind w:left="108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A71CBB"/>
    <w:multiLevelType w:val="hybridMultilevel"/>
    <w:tmpl w:val="7A882CA8"/>
    <w:lvl w:ilvl="0" w:tplc="C1A469B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720E0"/>
    <w:multiLevelType w:val="hybridMultilevel"/>
    <w:tmpl w:val="3D6A60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0E057D"/>
    <w:multiLevelType w:val="hybridMultilevel"/>
    <w:tmpl w:val="8C02A1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D96FE0"/>
    <w:multiLevelType w:val="hybridMultilevel"/>
    <w:tmpl w:val="6F34A8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05F25"/>
    <w:multiLevelType w:val="hybridMultilevel"/>
    <w:tmpl w:val="9306E6B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40490F"/>
    <w:multiLevelType w:val="hybridMultilevel"/>
    <w:tmpl w:val="195E9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94210"/>
    <w:multiLevelType w:val="hybridMultilevel"/>
    <w:tmpl w:val="07382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693E4F"/>
    <w:multiLevelType w:val="hybridMultilevel"/>
    <w:tmpl w:val="15BACD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8710E"/>
    <w:multiLevelType w:val="hybridMultilevel"/>
    <w:tmpl w:val="CA3014E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C250A0"/>
    <w:multiLevelType w:val="hybridMultilevel"/>
    <w:tmpl w:val="05783890"/>
    <w:lvl w:ilvl="0" w:tplc="5CA6C38E">
      <w:start w:val="1"/>
      <w:numFmt w:val="decimal"/>
      <w:lvlText w:val="%1.)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1F3E88"/>
    <w:multiLevelType w:val="hybridMultilevel"/>
    <w:tmpl w:val="32D6A382"/>
    <w:lvl w:ilvl="0" w:tplc="041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69331506"/>
    <w:multiLevelType w:val="hybridMultilevel"/>
    <w:tmpl w:val="0464E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A31C2"/>
    <w:multiLevelType w:val="hybridMultilevel"/>
    <w:tmpl w:val="14B4A2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1A2276"/>
    <w:multiLevelType w:val="hybridMultilevel"/>
    <w:tmpl w:val="7ADE3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9972D1"/>
    <w:multiLevelType w:val="hybridMultilevel"/>
    <w:tmpl w:val="984899C8"/>
    <w:lvl w:ilvl="0" w:tplc="6D26C5EC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24E39"/>
    <w:multiLevelType w:val="multilevel"/>
    <w:tmpl w:val="6D8AB80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66124"/>
    <w:multiLevelType w:val="hybridMultilevel"/>
    <w:tmpl w:val="DAC42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84F67"/>
    <w:multiLevelType w:val="hybridMultilevel"/>
    <w:tmpl w:val="C2EC57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1F5A7E"/>
    <w:multiLevelType w:val="hybridMultilevel"/>
    <w:tmpl w:val="313C59C8"/>
    <w:lvl w:ilvl="0" w:tplc="7C0654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1C34B1"/>
    <w:multiLevelType w:val="hybridMultilevel"/>
    <w:tmpl w:val="6416FFAC"/>
    <w:lvl w:ilvl="0" w:tplc="1D663AD4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96449">
    <w:abstractNumId w:val="8"/>
  </w:num>
  <w:num w:numId="2" w16cid:durableId="1542012765">
    <w:abstractNumId w:val="6"/>
  </w:num>
  <w:num w:numId="3" w16cid:durableId="27604280">
    <w:abstractNumId w:val="5"/>
  </w:num>
  <w:num w:numId="4" w16cid:durableId="1013384192">
    <w:abstractNumId w:val="4"/>
  </w:num>
  <w:num w:numId="5" w16cid:durableId="904679954">
    <w:abstractNumId w:val="7"/>
  </w:num>
  <w:num w:numId="6" w16cid:durableId="340359095">
    <w:abstractNumId w:val="3"/>
  </w:num>
  <w:num w:numId="7" w16cid:durableId="672074560">
    <w:abstractNumId w:val="2"/>
  </w:num>
  <w:num w:numId="8" w16cid:durableId="1109660502">
    <w:abstractNumId w:val="1"/>
  </w:num>
  <w:num w:numId="9" w16cid:durableId="29690612">
    <w:abstractNumId w:val="0"/>
  </w:num>
  <w:num w:numId="10" w16cid:durableId="1944654734">
    <w:abstractNumId w:val="23"/>
  </w:num>
  <w:num w:numId="11" w16cid:durableId="1072002578">
    <w:abstractNumId w:val="29"/>
  </w:num>
  <w:num w:numId="12" w16cid:durableId="240337936">
    <w:abstractNumId w:val="26"/>
  </w:num>
  <w:num w:numId="13" w16cid:durableId="1631083390">
    <w:abstractNumId w:val="18"/>
  </w:num>
  <w:num w:numId="14" w16cid:durableId="1855731320">
    <w:abstractNumId w:val="27"/>
  </w:num>
  <w:num w:numId="15" w16cid:durableId="907687381">
    <w:abstractNumId w:val="30"/>
  </w:num>
  <w:num w:numId="16" w16cid:durableId="1420368496">
    <w:abstractNumId w:val="33"/>
  </w:num>
  <w:num w:numId="17" w16cid:durableId="1755272801">
    <w:abstractNumId w:val="12"/>
  </w:num>
  <w:num w:numId="18" w16cid:durableId="559437205">
    <w:abstractNumId w:val="36"/>
  </w:num>
  <w:num w:numId="19" w16cid:durableId="1888106222">
    <w:abstractNumId w:val="34"/>
  </w:num>
  <w:num w:numId="20" w16cid:durableId="1110591322">
    <w:abstractNumId w:val="14"/>
  </w:num>
  <w:num w:numId="21" w16cid:durableId="1801920914">
    <w:abstractNumId w:val="13"/>
  </w:num>
  <w:num w:numId="22" w16cid:durableId="78983972">
    <w:abstractNumId w:val="37"/>
  </w:num>
  <w:num w:numId="23" w16cid:durableId="819734764">
    <w:abstractNumId w:val="15"/>
  </w:num>
  <w:num w:numId="24" w16cid:durableId="1752892993">
    <w:abstractNumId w:val="17"/>
  </w:num>
  <w:num w:numId="25" w16cid:durableId="1859275479">
    <w:abstractNumId w:val="28"/>
  </w:num>
  <w:num w:numId="26" w16cid:durableId="1618835663">
    <w:abstractNumId w:val="39"/>
  </w:num>
  <w:num w:numId="27" w16cid:durableId="2053310452">
    <w:abstractNumId w:val="25"/>
  </w:num>
  <w:num w:numId="28" w16cid:durableId="629827620">
    <w:abstractNumId w:val="40"/>
  </w:num>
  <w:num w:numId="29" w16cid:durableId="687754429">
    <w:abstractNumId w:val="10"/>
  </w:num>
  <w:num w:numId="30" w16cid:durableId="1904368586">
    <w:abstractNumId w:val="11"/>
  </w:num>
  <w:num w:numId="31" w16cid:durableId="267199317">
    <w:abstractNumId w:val="9"/>
  </w:num>
  <w:num w:numId="32" w16cid:durableId="497842060">
    <w:abstractNumId w:val="35"/>
  </w:num>
  <w:num w:numId="33" w16cid:durableId="1900706466">
    <w:abstractNumId w:val="16"/>
  </w:num>
  <w:num w:numId="34" w16cid:durableId="920522968">
    <w:abstractNumId w:val="22"/>
  </w:num>
  <w:num w:numId="35" w16cid:durableId="829490727">
    <w:abstractNumId w:val="41"/>
  </w:num>
  <w:num w:numId="36" w16cid:durableId="616567955">
    <w:abstractNumId w:val="42"/>
  </w:num>
  <w:num w:numId="37" w16cid:durableId="390271592">
    <w:abstractNumId w:val="21"/>
  </w:num>
  <w:num w:numId="38" w16cid:durableId="1802459879">
    <w:abstractNumId w:val="24"/>
  </w:num>
  <w:num w:numId="39" w16cid:durableId="1317339292">
    <w:abstractNumId w:val="32"/>
  </w:num>
  <w:num w:numId="40" w16cid:durableId="155808821">
    <w:abstractNumId w:val="31"/>
  </w:num>
  <w:num w:numId="41" w16cid:durableId="333145865">
    <w:abstractNumId w:val="20"/>
  </w:num>
  <w:num w:numId="42" w16cid:durableId="7703978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0811847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3828"/>
    <w:rsid w:val="00034616"/>
    <w:rsid w:val="00043267"/>
    <w:rsid w:val="00050102"/>
    <w:rsid w:val="0006063C"/>
    <w:rsid w:val="00066707"/>
    <w:rsid w:val="00066E42"/>
    <w:rsid w:val="000B0C34"/>
    <w:rsid w:val="000B60C1"/>
    <w:rsid w:val="000B72E7"/>
    <w:rsid w:val="000C5300"/>
    <w:rsid w:val="000D5226"/>
    <w:rsid w:val="00104F4B"/>
    <w:rsid w:val="00111B56"/>
    <w:rsid w:val="00130FE4"/>
    <w:rsid w:val="00141AC8"/>
    <w:rsid w:val="0015074B"/>
    <w:rsid w:val="00150C72"/>
    <w:rsid w:val="00160BC8"/>
    <w:rsid w:val="00163D33"/>
    <w:rsid w:val="00170619"/>
    <w:rsid w:val="0017305E"/>
    <w:rsid w:val="00176D3D"/>
    <w:rsid w:val="001852FB"/>
    <w:rsid w:val="00193C86"/>
    <w:rsid w:val="001B38A1"/>
    <w:rsid w:val="001F0D4B"/>
    <w:rsid w:val="00237057"/>
    <w:rsid w:val="00241001"/>
    <w:rsid w:val="0029066F"/>
    <w:rsid w:val="00291A87"/>
    <w:rsid w:val="0029639D"/>
    <w:rsid w:val="002D34BB"/>
    <w:rsid w:val="002E0FA2"/>
    <w:rsid w:val="002E717F"/>
    <w:rsid w:val="00326F90"/>
    <w:rsid w:val="00371807"/>
    <w:rsid w:val="003A1799"/>
    <w:rsid w:val="003B3217"/>
    <w:rsid w:val="003C764D"/>
    <w:rsid w:val="003C7CF9"/>
    <w:rsid w:val="003D6A54"/>
    <w:rsid w:val="003E55A7"/>
    <w:rsid w:val="0041361B"/>
    <w:rsid w:val="00427925"/>
    <w:rsid w:val="00433F18"/>
    <w:rsid w:val="00441394"/>
    <w:rsid w:val="00454DFD"/>
    <w:rsid w:val="00485267"/>
    <w:rsid w:val="00492C3B"/>
    <w:rsid w:val="00497065"/>
    <w:rsid w:val="004A3542"/>
    <w:rsid w:val="004C6BD7"/>
    <w:rsid w:val="004E0314"/>
    <w:rsid w:val="00506703"/>
    <w:rsid w:val="00522D25"/>
    <w:rsid w:val="00542193"/>
    <w:rsid w:val="005513DB"/>
    <w:rsid w:val="00556321"/>
    <w:rsid w:val="005606B2"/>
    <w:rsid w:val="00564C60"/>
    <w:rsid w:val="00584416"/>
    <w:rsid w:val="00590814"/>
    <w:rsid w:val="005A4DDE"/>
    <w:rsid w:val="005E399E"/>
    <w:rsid w:val="005E739C"/>
    <w:rsid w:val="005F28C6"/>
    <w:rsid w:val="00612E75"/>
    <w:rsid w:val="006551DA"/>
    <w:rsid w:val="0066433D"/>
    <w:rsid w:val="00676B09"/>
    <w:rsid w:val="006B1748"/>
    <w:rsid w:val="006B475F"/>
    <w:rsid w:val="006C2F7F"/>
    <w:rsid w:val="006E3C37"/>
    <w:rsid w:val="006F1903"/>
    <w:rsid w:val="006F3B56"/>
    <w:rsid w:val="007047C1"/>
    <w:rsid w:val="00705DDA"/>
    <w:rsid w:val="0070627F"/>
    <w:rsid w:val="00716E92"/>
    <w:rsid w:val="00742070"/>
    <w:rsid w:val="00746574"/>
    <w:rsid w:val="00754F48"/>
    <w:rsid w:val="00783570"/>
    <w:rsid w:val="00795CE0"/>
    <w:rsid w:val="007D3F8A"/>
    <w:rsid w:val="007F25BA"/>
    <w:rsid w:val="008001D6"/>
    <w:rsid w:val="00801D05"/>
    <w:rsid w:val="00805433"/>
    <w:rsid w:val="00815AF8"/>
    <w:rsid w:val="008160CD"/>
    <w:rsid w:val="0081673D"/>
    <w:rsid w:val="00821DA0"/>
    <w:rsid w:val="008363A9"/>
    <w:rsid w:val="00854834"/>
    <w:rsid w:val="00860AE2"/>
    <w:rsid w:val="008625E4"/>
    <w:rsid w:val="00871549"/>
    <w:rsid w:val="008750DB"/>
    <w:rsid w:val="008A4031"/>
    <w:rsid w:val="008A6BAA"/>
    <w:rsid w:val="008B7ED6"/>
    <w:rsid w:val="008C774C"/>
    <w:rsid w:val="008D7A7B"/>
    <w:rsid w:val="00923770"/>
    <w:rsid w:val="00931287"/>
    <w:rsid w:val="00940893"/>
    <w:rsid w:val="00945898"/>
    <w:rsid w:val="00963FB9"/>
    <w:rsid w:val="0097047B"/>
    <w:rsid w:val="009705AD"/>
    <w:rsid w:val="00987B2F"/>
    <w:rsid w:val="00995B62"/>
    <w:rsid w:val="009A35A7"/>
    <w:rsid w:val="009B3391"/>
    <w:rsid w:val="009C2477"/>
    <w:rsid w:val="009D73E8"/>
    <w:rsid w:val="009F63EC"/>
    <w:rsid w:val="00A154BF"/>
    <w:rsid w:val="00A63E15"/>
    <w:rsid w:val="00A66FF1"/>
    <w:rsid w:val="00A96539"/>
    <w:rsid w:val="00AA1D8D"/>
    <w:rsid w:val="00AA2DC7"/>
    <w:rsid w:val="00AC64DF"/>
    <w:rsid w:val="00B03B5F"/>
    <w:rsid w:val="00B263B3"/>
    <w:rsid w:val="00B33CC2"/>
    <w:rsid w:val="00B47730"/>
    <w:rsid w:val="00B61E93"/>
    <w:rsid w:val="00B85F99"/>
    <w:rsid w:val="00BA2629"/>
    <w:rsid w:val="00BA6DCF"/>
    <w:rsid w:val="00BA70EF"/>
    <w:rsid w:val="00BB188F"/>
    <w:rsid w:val="00BC10BC"/>
    <w:rsid w:val="00BD5644"/>
    <w:rsid w:val="00BD7400"/>
    <w:rsid w:val="00BE5F19"/>
    <w:rsid w:val="00C1013D"/>
    <w:rsid w:val="00C11770"/>
    <w:rsid w:val="00C201AC"/>
    <w:rsid w:val="00C22D32"/>
    <w:rsid w:val="00C702AA"/>
    <w:rsid w:val="00C72C5B"/>
    <w:rsid w:val="00C75037"/>
    <w:rsid w:val="00C75E7A"/>
    <w:rsid w:val="00C973A8"/>
    <w:rsid w:val="00C97F96"/>
    <w:rsid w:val="00CA30E5"/>
    <w:rsid w:val="00CA5176"/>
    <w:rsid w:val="00CB0664"/>
    <w:rsid w:val="00CD5825"/>
    <w:rsid w:val="00CE1E5C"/>
    <w:rsid w:val="00D16198"/>
    <w:rsid w:val="00D401E1"/>
    <w:rsid w:val="00D41921"/>
    <w:rsid w:val="00D4504C"/>
    <w:rsid w:val="00D50F72"/>
    <w:rsid w:val="00D55DAF"/>
    <w:rsid w:val="00D66217"/>
    <w:rsid w:val="00D80AA7"/>
    <w:rsid w:val="00DC2437"/>
    <w:rsid w:val="00DD0A59"/>
    <w:rsid w:val="00DD5D6D"/>
    <w:rsid w:val="00E01AC9"/>
    <w:rsid w:val="00E17C39"/>
    <w:rsid w:val="00E17CFC"/>
    <w:rsid w:val="00E26E69"/>
    <w:rsid w:val="00E31910"/>
    <w:rsid w:val="00E42752"/>
    <w:rsid w:val="00E47920"/>
    <w:rsid w:val="00E71B32"/>
    <w:rsid w:val="00E73C21"/>
    <w:rsid w:val="00E76C84"/>
    <w:rsid w:val="00E91494"/>
    <w:rsid w:val="00E92FEF"/>
    <w:rsid w:val="00EA6AB5"/>
    <w:rsid w:val="00EB3D89"/>
    <w:rsid w:val="00EB7CC2"/>
    <w:rsid w:val="00ED5B19"/>
    <w:rsid w:val="00F00687"/>
    <w:rsid w:val="00F0204C"/>
    <w:rsid w:val="00F37361"/>
    <w:rsid w:val="00F56CCF"/>
    <w:rsid w:val="00F777E1"/>
    <w:rsid w:val="00F859F8"/>
    <w:rsid w:val="00F93DDB"/>
    <w:rsid w:val="00F97726"/>
    <w:rsid w:val="00F97DDC"/>
    <w:rsid w:val="00FA0D9C"/>
    <w:rsid w:val="00FC4B53"/>
    <w:rsid w:val="00FC693F"/>
    <w:rsid w:val="00FC7D4E"/>
    <w:rsid w:val="00FD0724"/>
    <w:rsid w:val="00FD2EF8"/>
    <w:rsid w:val="00FE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5E41EA"/>
  <w14:defaultImageDpi w14:val="300"/>
  <w15:docId w15:val="{17B04F08-966C-4E40-BCBC-CEF91CFB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Odstavec"/>
    <w:basedOn w:val="Normalny"/>
    <w:link w:val="AkapitzlistZnak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nyWeb">
    <w:name w:val="Normal (Web)"/>
    <w:basedOn w:val="Normalny"/>
    <w:uiPriority w:val="99"/>
    <w:unhideWhenUsed/>
    <w:rsid w:val="008A6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497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3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749</Words>
  <Characters>4494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Renata Bieńko</cp:lastModifiedBy>
  <cp:revision>2</cp:revision>
  <cp:lastPrinted>2026-01-12T12:25:00Z</cp:lastPrinted>
  <dcterms:created xsi:type="dcterms:W3CDTF">2026-01-28T19:14:00Z</dcterms:created>
  <dcterms:modified xsi:type="dcterms:W3CDTF">2026-01-28T19:14:00Z</dcterms:modified>
  <cp:category/>
</cp:coreProperties>
</file>